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F69" w:rsidRDefault="006C6F69" w:rsidP="006C6F69">
      <w:pPr>
        <w:spacing w:after="0"/>
        <w:jc w:val="right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Додаток № </w:t>
      </w:r>
      <w:r w:rsidR="00E433B9">
        <w:rPr>
          <w:rFonts w:ascii="Times New Roman" w:hAnsi="Times New Roman" w:cs="Times New Roman"/>
          <w:sz w:val="24"/>
          <w:lang w:val="uk-UA"/>
        </w:rPr>
        <w:t>2</w:t>
      </w:r>
      <w:r>
        <w:rPr>
          <w:rFonts w:ascii="Times New Roman" w:hAnsi="Times New Roman" w:cs="Times New Roman"/>
          <w:sz w:val="24"/>
          <w:lang w:val="uk-UA"/>
        </w:rPr>
        <w:t xml:space="preserve"> до наказу</w:t>
      </w:r>
    </w:p>
    <w:p w:rsidR="006C6F69" w:rsidRDefault="006C6F69" w:rsidP="006C6F69">
      <w:pPr>
        <w:spacing w:after="0"/>
        <w:jc w:val="right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№ </w:t>
      </w:r>
      <w:r w:rsidR="00E433B9">
        <w:rPr>
          <w:rFonts w:ascii="Times New Roman" w:hAnsi="Times New Roman" w:cs="Times New Roman"/>
          <w:sz w:val="24"/>
          <w:lang w:val="uk-UA"/>
        </w:rPr>
        <w:t>212</w:t>
      </w:r>
      <w:r w:rsidR="00BA6680">
        <w:rPr>
          <w:rFonts w:ascii="Times New Roman" w:hAnsi="Times New Roman" w:cs="Times New Roman"/>
          <w:sz w:val="24"/>
          <w:lang w:val="uk-UA"/>
        </w:rPr>
        <w:t>/</w:t>
      </w:r>
      <w:r>
        <w:rPr>
          <w:rFonts w:ascii="Times New Roman" w:hAnsi="Times New Roman" w:cs="Times New Roman"/>
          <w:sz w:val="24"/>
          <w:lang w:val="uk-UA"/>
        </w:rPr>
        <w:t xml:space="preserve">к від </w:t>
      </w:r>
      <w:r w:rsidR="00E433B9">
        <w:rPr>
          <w:rFonts w:ascii="Times New Roman" w:hAnsi="Times New Roman" w:cs="Times New Roman"/>
          <w:sz w:val="24"/>
          <w:lang w:val="uk-UA"/>
        </w:rPr>
        <w:t>14.09.</w:t>
      </w:r>
      <w:r w:rsidR="00C56CAA">
        <w:rPr>
          <w:rFonts w:ascii="Times New Roman" w:hAnsi="Times New Roman" w:cs="Times New Roman"/>
          <w:sz w:val="24"/>
          <w:lang w:val="uk-UA"/>
        </w:rPr>
        <w:t>2017</w:t>
      </w:r>
    </w:p>
    <w:p w:rsidR="006C6F69" w:rsidRDefault="006C6F69" w:rsidP="00D628A3">
      <w:pPr>
        <w:spacing w:after="0"/>
        <w:jc w:val="center"/>
        <w:rPr>
          <w:rFonts w:ascii="Times New Roman" w:hAnsi="Times New Roman" w:cs="Times New Roman"/>
          <w:sz w:val="24"/>
          <w:lang w:val="uk-UA"/>
        </w:rPr>
      </w:pPr>
    </w:p>
    <w:p w:rsidR="006C6F69" w:rsidRDefault="006C6F69" w:rsidP="00D628A3">
      <w:pPr>
        <w:spacing w:after="0"/>
        <w:jc w:val="center"/>
        <w:rPr>
          <w:rFonts w:ascii="Times New Roman" w:hAnsi="Times New Roman" w:cs="Times New Roman"/>
          <w:sz w:val="24"/>
          <w:lang w:val="uk-UA"/>
        </w:rPr>
      </w:pPr>
    </w:p>
    <w:p w:rsidR="00D628A3" w:rsidRPr="00EB631F" w:rsidRDefault="00D628A3" w:rsidP="00D628A3">
      <w:pPr>
        <w:spacing w:after="0"/>
        <w:jc w:val="center"/>
        <w:rPr>
          <w:rFonts w:ascii="Times New Roman" w:hAnsi="Times New Roman" w:cs="Times New Roman"/>
          <w:sz w:val="24"/>
          <w:lang w:val="uk-UA"/>
        </w:rPr>
      </w:pPr>
      <w:r w:rsidRPr="00EB631F">
        <w:rPr>
          <w:rFonts w:ascii="Times New Roman" w:hAnsi="Times New Roman" w:cs="Times New Roman"/>
          <w:sz w:val="24"/>
          <w:lang w:val="uk-UA"/>
        </w:rPr>
        <w:t xml:space="preserve">УМОВИ </w:t>
      </w:r>
    </w:p>
    <w:p w:rsidR="00D628A3" w:rsidRDefault="00D628A3" w:rsidP="00D628A3">
      <w:pPr>
        <w:spacing w:after="0"/>
        <w:jc w:val="center"/>
        <w:rPr>
          <w:rFonts w:ascii="Times New Roman" w:hAnsi="Times New Roman" w:cs="Times New Roman"/>
          <w:sz w:val="24"/>
          <w:lang w:val="uk-UA"/>
        </w:rPr>
      </w:pPr>
      <w:r w:rsidRPr="00EB631F">
        <w:rPr>
          <w:rFonts w:ascii="Times New Roman" w:hAnsi="Times New Roman" w:cs="Times New Roman"/>
          <w:sz w:val="24"/>
          <w:lang w:val="uk-UA"/>
        </w:rPr>
        <w:t xml:space="preserve">проведення конкурсу </w:t>
      </w:r>
      <w:r>
        <w:rPr>
          <w:rFonts w:ascii="Times New Roman" w:hAnsi="Times New Roman" w:cs="Times New Roman"/>
          <w:sz w:val="24"/>
          <w:lang w:val="uk-UA"/>
        </w:rPr>
        <w:t xml:space="preserve">на зайняття вакантної посади державної служби </w:t>
      </w:r>
      <w:r w:rsidRPr="00EB631F">
        <w:rPr>
          <w:rFonts w:ascii="Times New Roman" w:hAnsi="Times New Roman" w:cs="Times New Roman"/>
          <w:b/>
          <w:sz w:val="24"/>
          <w:lang w:val="uk-UA"/>
        </w:rPr>
        <w:t>категорії «</w:t>
      </w:r>
      <w:r>
        <w:rPr>
          <w:rFonts w:ascii="Times New Roman" w:hAnsi="Times New Roman" w:cs="Times New Roman"/>
          <w:b/>
          <w:sz w:val="24"/>
          <w:lang w:val="uk-UA"/>
        </w:rPr>
        <w:t>В</w:t>
      </w:r>
      <w:r w:rsidRPr="00EB631F">
        <w:rPr>
          <w:rFonts w:ascii="Times New Roman" w:hAnsi="Times New Roman" w:cs="Times New Roman"/>
          <w:b/>
          <w:sz w:val="24"/>
          <w:lang w:val="uk-UA"/>
        </w:rPr>
        <w:t>»</w:t>
      </w:r>
      <w:r>
        <w:rPr>
          <w:rFonts w:ascii="Times New Roman" w:hAnsi="Times New Roman" w:cs="Times New Roman"/>
          <w:sz w:val="24"/>
          <w:lang w:val="uk-UA"/>
        </w:rPr>
        <w:t xml:space="preserve"> - </w:t>
      </w:r>
      <w:r w:rsidR="00FF6E32">
        <w:rPr>
          <w:rFonts w:ascii="Times New Roman" w:hAnsi="Times New Roman" w:cs="Times New Roman"/>
          <w:sz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lang w:val="uk-UA"/>
        </w:rPr>
        <w:t xml:space="preserve"> с</w:t>
      </w:r>
      <w:r w:rsidR="00797A0B">
        <w:rPr>
          <w:rFonts w:ascii="Times New Roman" w:hAnsi="Times New Roman" w:cs="Times New Roman"/>
          <w:sz w:val="24"/>
          <w:lang w:val="uk-UA"/>
        </w:rPr>
        <w:t>екретаря суд</w:t>
      </w:r>
      <w:r w:rsidR="00A87F29">
        <w:rPr>
          <w:rFonts w:ascii="Times New Roman" w:hAnsi="Times New Roman" w:cs="Times New Roman"/>
          <w:sz w:val="24"/>
          <w:lang w:val="uk-UA"/>
        </w:rPr>
        <w:t xml:space="preserve">ового засідання </w:t>
      </w:r>
      <w:r w:rsidR="00797A0B">
        <w:rPr>
          <w:rFonts w:ascii="Times New Roman" w:hAnsi="Times New Roman" w:cs="Times New Roman"/>
          <w:sz w:val="24"/>
          <w:lang w:val="uk-UA"/>
        </w:rPr>
        <w:t xml:space="preserve"> відділу забезпечення діяльності судової палати з розгляду цивільних справ </w:t>
      </w:r>
      <w:r>
        <w:rPr>
          <w:rFonts w:ascii="Times New Roman" w:hAnsi="Times New Roman" w:cs="Times New Roman"/>
          <w:sz w:val="24"/>
          <w:lang w:val="uk-UA"/>
        </w:rPr>
        <w:t>Апеляційного суду Дніпропетровської області</w:t>
      </w:r>
    </w:p>
    <w:tbl>
      <w:tblPr>
        <w:tblStyle w:val="a3"/>
        <w:tblW w:w="0" w:type="auto"/>
        <w:tblLook w:val="04A0"/>
      </w:tblPr>
      <w:tblGrid>
        <w:gridCol w:w="1855"/>
        <w:gridCol w:w="73"/>
        <w:gridCol w:w="7643"/>
      </w:tblGrid>
      <w:tr w:rsidR="00D628A3" w:rsidTr="00226A86">
        <w:tc>
          <w:tcPr>
            <w:tcW w:w="9571" w:type="dxa"/>
            <w:gridSpan w:val="3"/>
          </w:tcPr>
          <w:p w:rsidR="00D628A3" w:rsidRDefault="00D628A3" w:rsidP="00226A86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Загальні умови</w:t>
            </w:r>
          </w:p>
        </w:tc>
      </w:tr>
      <w:tr w:rsidR="00D628A3" w:rsidRPr="00273BDD" w:rsidTr="00226A86">
        <w:tc>
          <w:tcPr>
            <w:tcW w:w="1928" w:type="dxa"/>
            <w:gridSpan w:val="2"/>
          </w:tcPr>
          <w:p w:rsidR="00D628A3" w:rsidRDefault="00D628A3" w:rsidP="00226A86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Посадові обов’язки </w:t>
            </w:r>
          </w:p>
        </w:tc>
        <w:tc>
          <w:tcPr>
            <w:tcW w:w="7643" w:type="dxa"/>
          </w:tcPr>
          <w:p w:rsidR="00331993" w:rsidRDefault="00D277BA" w:rsidP="00257B66">
            <w:pPr>
              <w:pStyle w:val="a4"/>
              <w:widowControl w:val="0"/>
              <w:numPr>
                <w:ilvl w:val="0"/>
                <w:numId w:val="12"/>
              </w:numPr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57B66">
              <w:rPr>
                <w:rFonts w:ascii="Times New Roman" w:eastAsia="Times New Roman" w:hAnsi="Times New Roman" w:cs="Times New Roman"/>
                <w:sz w:val="24"/>
                <w:szCs w:val="24"/>
              </w:rPr>
              <w:t>Забезпечує</w:t>
            </w:r>
            <w:proofErr w:type="spellEnd"/>
            <w:r w:rsidRPr="00257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7B66">
              <w:rPr>
                <w:rFonts w:ascii="Times New Roman" w:eastAsia="Times New Roman" w:hAnsi="Times New Roman" w:cs="Times New Roman"/>
                <w:sz w:val="24"/>
                <w:szCs w:val="24"/>
              </w:rPr>
              <w:t>реалізацію</w:t>
            </w:r>
            <w:proofErr w:type="spellEnd"/>
            <w:r w:rsidRPr="00257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7B66">
              <w:rPr>
                <w:rFonts w:ascii="Times New Roman" w:eastAsia="Times New Roman" w:hAnsi="Times New Roman" w:cs="Times New Roman"/>
                <w:sz w:val="24"/>
                <w:szCs w:val="24"/>
              </w:rPr>
              <w:t>повноважень</w:t>
            </w:r>
            <w:proofErr w:type="spellEnd"/>
            <w:r w:rsidRPr="00257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7B66">
              <w:rPr>
                <w:rFonts w:ascii="Times New Roman" w:eastAsia="Times New Roman" w:hAnsi="Times New Roman" w:cs="Times New Roman"/>
                <w:sz w:val="24"/>
                <w:szCs w:val="24"/>
              </w:rPr>
              <w:t>апеляційного</w:t>
            </w:r>
            <w:proofErr w:type="spellEnd"/>
            <w:r w:rsidRPr="00257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суду </w:t>
            </w:r>
            <w:proofErr w:type="spellStart"/>
            <w:r w:rsidRPr="00257B66">
              <w:rPr>
                <w:rFonts w:ascii="Times New Roman" w:eastAsia="Times New Roman" w:hAnsi="Times New Roman" w:cs="Times New Roman"/>
                <w:sz w:val="24"/>
                <w:szCs w:val="24"/>
              </w:rPr>
              <w:t>Дніпропетровської</w:t>
            </w:r>
            <w:proofErr w:type="spellEnd"/>
            <w:r w:rsidRPr="00257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7B66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області</w:t>
            </w:r>
            <w:proofErr w:type="spellEnd"/>
            <w:r w:rsidRPr="00257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57B66">
              <w:rPr>
                <w:rFonts w:ascii="Times New Roman" w:eastAsia="Times New Roman" w:hAnsi="Times New Roman" w:cs="Times New Roman"/>
                <w:sz w:val="24"/>
                <w:szCs w:val="24"/>
              </w:rPr>
              <w:t>визначених</w:t>
            </w:r>
            <w:proofErr w:type="spellEnd"/>
            <w:r w:rsidRPr="00257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Законом </w:t>
            </w:r>
            <w:proofErr w:type="spellStart"/>
            <w:r w:rsidRPr="00257B66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України</w:t>
            </w:r>
            <w:proofErr w:type="spellEnd"/>
            <w:r w:rsidRPr="00257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"Про </w:t>
            </w:r>
            <w:proofErr w:type="spellStart"/>
            <w:r w:rsidRPr="00257B66">
              <w:rPr>
                <w:rFonts w:ascii="Times New Roman" w:eastAsia="Times New Roman" w:hAnsi="Times New Roman" w:cs="Times New Roman"/>
                <w:sz w:val="24"/>
                <w:szCs w:val="24"/>
              </w:rPr>
              <w:t>судоустрій</w:t>
            </w:r>
            <w:proofErr w:type="spellEnd"/>
            <w:r w:rsidRPr="00257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7B66"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257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статус </w:t>
            </w:r>
            <w:proofErr w:type="spellStart"/>
            <w:r w:rsidRPr="00257B66">
              <w:rPr>
                <w:rFonts w:ascii="Times New Roman" w:eastAsia="Times New Roman" w:hAnsi="Times New Roman" w:cs="Times New Roman"/>
                <w:sz w:val="24"/>
                <w:szCs w:val="24"/>
              </w:rPr>
              <w:t>судді</w:t>
            </w:r>
            <w:proofErr w:type="gramStart"/>
            <w:r w:rsidRPr="00257B66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257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та </w:t>
            </w:r>
            <w:proofErr w:type="spellStart"/>
            <w:r w:rsidRPr="00257B66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процесуальним</w:t>
            </w:r>
            <w:proofErr w:type="spellEnd"/>
            <w:r w:rsidRPr="00257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7B66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законодавством</w:t>
            </w:r>
            <w:proofErr w:type="spellEnd"/>
            <w:r w:rsidR="003319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:rsidR="00D277BA" w:rsidRPr="00257B66" w:rsidRDefault="00331993" w:rsidP="00257B66">
            <w:pPr>
              <w:pStyle w:val="a4"/>
              <w:widowControl w:val="0"/>
              <w:numPr>
                <w:ilvl w:val="0"/>
                <w:numId w:val="12"/>
              </w:numPr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секретар судового засідання є учасником цивільного процесу та здійснює функції, визначені статтею 48 ЦПК України;</w:t>
            </w:r>
          </w:p>
          <w:p w:rsidR="00D277BA" w:rsidRPr="00257B66" w:rsidRDefault="00D277BA" w:rsidP="00257B66">
            <w:pPr>
              <w:pStyle w:val="a4"/>
              <w:numPr>
                <w:ilvl w:val="0"/>
                <w:numId w:val="1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257B6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Здійснює судові  виклики  і повідомлення</w:t>
            </w:r>
            <w:r w:rsidR="003319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 які знаходяться у провадженні судді відповідно до процесуального законодавства, вимог Інструкції з діловодства  в апеляційному загальному суді</w:t>
            </w:r>
            <w:r w:rsidRPr="00257B6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; </w:t>
            </w:r>
          </w:p>
          <w:p w:rsidR="00D277BA" w:rsidRPr="00C56CAA" w:rsidRDefault="00D277BA" w:rsidP="00257B66">
            <w:pPr>
              <w:pStyle w:val="a4"/>
              <w:numPr>
                <w:ilvl w:val="0"/>
                <w:numId w:val="1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257B6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</w:t>
            </w:r>
            <w:r w:rsidRPr="00C56CA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еревіряє наявність та з'ясовує причини відсутності осіб, яких було викликано до суду, і доповідає про це </w:t>
            </w:r>
            <w:r w:rsidRPr="00257B6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56CA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головуючому</w:t>
            </w:r>
            <w:r w:rsidR="003319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судді</w:t>
            </w:r>
            <w:r w:rsidRPr="00C56CA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; </w:t>
            </w:r>
          </w:p>
          <w:p w:rsidR="00D277BA" w:rsidRPr="00257B66" w:rsidRDefault="00D277BA" w:rsidP="00257B66">
            <w:pPr>
              <w:pStyle w:val="a4"/>
              <w:numPr>
                <w:ilvl w:val="0"/>
                <w:numId w:val="1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B6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</w:t>
            </w:r>
            <w:proofErr w:type="spellStart"/>
            <w:r w:rsidRPr="00257B66">
              <w:rPr>
                <w:rFonts w:ascii="Times New Roman" w:eastAsia="Times New Roman" w:hAnsi="Times New Roman" w:cs="Times New Roman"/>
                <w:sz w:val="24"/>
                <w:szCs w:val="24"/>
              </w:rPr>
              <w:t>абезпечує</w:t>
            </w:r>
            <w:proofErr w:type="spellEnd"/>
            <w:r w:rsidRPr="00257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7B66">
              <w:rPr>
                <w:rFonts w:ascii="Times New Roman" w:eastAsia="Times New Roman" w:hAnsi="Times New Roman" w:cs="Times New Roman"/>
                <w:sz w:val="24"/>
                <w:szCs w:val="24"/>
              </w:rPr>
              <w:t>фіксування</w:t>
            </w:r>
            <w:proofErr w:type="spellEnd"/>
            <w:r w:rsidRPr="00257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судового </w:t>
            </w:r>
            <w:proofErr w:type="spellStart"/>
            <w:r w:rsidRPr="00257B66">
              <w:rPr>
                <w:rFonts w:ascii="Times New Roman" w:eastAsia="Times New Roman" w:hAnsi="Times New Roman" w:cs="Times New Roman"/>
                <w:sz w:val="24"/>
                <w:szCs w:val="24"/>
              </w:rPr>
              <w:t>засідання</w:t>
            </w:r>
            <w:proofErr w:type="spellEnd"/>
            <w:r w:rsidRPr="00257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7B66">
              <w:rPr>
                <w:rFonts w:ascii="Times New Roman" w:eastAsia="Times New Roman" w:hAnsi="Times New Roman" w:cs="Times New Roman"/>
                <w:sz w:val="24"/>
                <w:szCs w:val="24"/>
              </w:rPr>
              <w:t>технічними</w:t>
            </w:r>
            <w:proofErr w:type="spellEnd"/>
            <w:r w:rsidRPr="00257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7B66">
              <w:rPr>
                <w:rFonts w:ascii="Times New Roman" w:eastAsia="Times New Roman" w:hAnsi="Times New Roman" w:cs="Times New Roman"/>
                <w:sz w:val="24"/>
                <w:szCs w:val="24"/>
              </w:rPr>
              <w:t>засобами</w:t>
            </w:r>
            <w:proofErr w:type="spellEnd"/>
            <w:r w:rsidRPr="00257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</w:p>
          <w:p w:rsidR="00D277BA" w:rsidRPr="00331993" w:rsidRDefault="00D277BA" w:rsidP="00257B66">
            <w:pPr>
              <w:pStyle w:val="a4"/>
              <w:numPr>
                <w:ilvl w:val="0"/>
                <w:numId w:val="1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B6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257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еде журнал судового </w:t>
            </w:r>
            <w:proofErr w:type="spellStart"/>
            <w:r w:rsidRPr="00257B66">
              <w:rPr>
                <w:rFonts w:ascii="Times New Roman" w:eastAsia="Times New Roman" w:hAnsi="Times New Roman" w:cs="Times New Roman"/>
                <w:sz w:val="24"/>
                <w:szCs w:val="24"/>
              </w:rPr>
              <w:t>засідання</w:t>
            </w:r>
            <w:proofErr w:type="spellEnd"/>
            <w:r w:rsidRPr="00257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</w:p>
          <w:p w:rsidR="00331993" w:rsidRPr="00331993" w:rsidRDefault="00331993" w:rsidP="00257B66">
            <w:pPr>
              <w:pStyle w:val="a4"/>
              <w:numPr>
                <w:ilvl w:val="0"/>
                <w:numId w:val="1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Забезпечує проведення дистанційного судового засідання в режимі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відеоконференції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:rsidR="00D277BA" w:rsidRPr="007C2649" w:rsidRDefault="00331993" w:rsidP="00257B66">
            <w:pPr>
              <w:pStyle w:val="a4"/>
              <w:numPr>
                <w:ilvl w:val="0"/>
                <w:numId w:val="1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Забезпечує правильність оформлення документів, фактичну наявність документів та додатків до них у судових справах</w:t>
            </w:r>
            <w:r w:rsidR="007C264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 забезпечує усунення виявлених недоліків в межах своєї компетенції, а також контроль за дотриманням вимог Інструкції з діловодства в апеляційному загальному суді, о</w:t>
            </w:r>
            <w:proofErr w:type="spellStart"/>
            <w:r w:rsidR="00D277BA" w:rsidRPr="00257B66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формлює</w:t>
            </w:r>
            <w:proofErr w:type="spellEnd"/>
            <w:r w:rsidR="00D277BA" w:rsidRPr="00257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277BA" w:rsidRPr="00257B66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матеріали</w:t>
            </w:r>
            <w:proofErr w:type="spellEnd"/>
            <w:r w:rsidR="00D277BA" w:rsidRPr="00257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C264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судових </w:t>
            </w:r>
            <w:r w:rsidR="00D277BA" w:rsidRPr="00257B66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</w:t>
            </w:r>
            <w:r w:rsidR="007C264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відповідно до вимог закону і здійснює передачу справ до канцелярії</w:t>
            </w:r>
            <w:r w:rsidR="00D277BA" w:rsidRPr="00257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 </w:t>
            </w:r>
          </w:p>
          <w:p w:rsidR="00A4730E" w:rsidRPr="00A4730E" w:rsidRDefault="007C2649" w:rsidP="00257B66">
            <w:pPr>
              <w:pStyle w:val="a4"/>
              <w:numPr>
                <w:ilvl w:val="0"/>
                <w:numId w:val="1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730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Здійснює заходи щодо оформлення</w:t>
            </w:r>
            <w:r w:rsidR="00A4730E" w:rsidRPr="00A4730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та </w:t>
            </w:r>
            <w:r w:rsidRPr="00A4730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надсилання копій судового рішення особам, які брали участь у справі, але не були присутні у судовому засіданні</w:t>
            </w:r>
            <w:r w:rsidR="00A4730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:rsidR="00A4730E" w:rsidRPr="00A4730E" w:rsidRDefault="00A4730E" w:rsidP="00257B66">
            <w:pPr>
              <w:pStyle w:val="a4"/>
              <w:numPr>
                <w:ilvl w:val="0"/>
                <w:numId w:val="1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Забезпечує збереження персональних даних осіб, що стали відомі у зв’язку з виконанням посадових обов’язків, а також іншу інформацію, яка відповідно до закону не підлягає розголошенню;</w:t>
            </w:r>
          </w:p>
          <w:p w:rsidR="00D277BA" w:rsidRPr="00A4730E" w:rsidRDefault="00D277BA" w:rsidP="00257B66">
            <w:pPr>
              <w:pStyle w:val="a4"/>
              <w:numPr>
                <w:ilvl w:val="0"/>
                <w:numId w:val="1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4730E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Виконує</w:t>
            </w:r>
            <w:proofErr w:type="spellEnd"/>
            <w:r w:rsidRPr="00A473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730E">
              <w:rPr>
                <w:rFonts w:ascii="Times New Roman" w:eastAsia="Times New Roman" w:hAnsi="Times New Roman" w:cs="Times New Roman"/>
                <w:sz w:val="24"/>
                <w:szCs w:val="24"/>
              </w:rPr>
              <w:t>інші</w:t>
            </w:r>
            <w:proofErr w:type="spellEnd"/>
            <w:r w:rsidRPr="00A473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730E">
              <w:rPr>
                <w:rFonts w:ascii="Times New Roman" w:eastAsia="Times New Roman" w:hAnsi="Times New Roman" w:cs="Times New Roman"/>
                <w:sz w:val="24"/>
                <w:szCs w:val="24"/>
              </w:rPr>
              <w:t>доручення</w:t>
            </w:r>
            <w:proofErr w:type="spellEnd"/>
            <w:r w:rsidRPr="00A473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4730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головуючого </w:t>
            </w:r>
            <w:proofErr w:type="spellStart"/>
            <w:r w:rsidRPr="00A4730E">
              <w:rPr>
                <w:rFonts w:ascii="Times New Roman" w:eastAsia="Times New Roman" w:hAnsi="Times New Roman" w:cs="Times New Roman"/>
                <w:sz w:val="24"/>
                <w:szCs w:val="24"/>
              </w:rPr>
              <w:t>судді</w:t>
            </w:r>
            <w:proofErr w:type="spellEnd"/>
            <w:r w:rsidRPr="00A473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4730E">
              <w:rPr>
                <w:rFonts w:ascii="Times New Roman" w:eastAsia="Times New Roman" w:hAnsi="Times New Roman" w:cs="Times New Roman"/>
                <w:sz w:val="24"/>
                <w:szCs w:val="24"/>
              </w:rPr>
              <w:t>керівника</w:t>
            </w:r>
            <w:proofErr w:type="spellEnd"/>
            <w:r w:rsidRPr="00A473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730E">
              <w:rPr>
                <w:rFonts w:ascii="Times New Roman" w:eastAsia="Times New Roman" w:hAnsi="Times New Roman" w:cs="Times New Roman"/>
                <w:sz w:val="24"/>
                <w:szCs w:val="24"/>
              </w:rPr>
              <w:t>апарату</w:t>
            </w:r>
            <w:proofErr w:type="spellEnd"/>
            <w:r w:rsidRPr="00A473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суду, начальника</w:t>
            </w:r>
            <w:proofErr w:type="gramStart"/>
            <w:r w:rsidRPr="00A473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730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A4730E">
              <w:rPr>
                <w:rFonts w:ascii="Times New Roman" w:eastAsia="Times New Roman" w:hAnsi="Times New Roman" w:cs="Times New Roman"/>
                <w:sz w:val="24"/>
                <w:szCs w:val="24"/>
              </w:rPr>
              <w:t>ідділу</w:t>
            </w:r>
            <w:proofErr w:type="spellEnd"/>
            <w:r w:rsidRPr="00A473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 </w:t>
            </w:r>
            <w:proofErr w:type="spellStart"/>
            <w:r w:rsidRPr="00A4730E">
              <w:rPr>
                <w:rFonts w:ascii="Times New Roman" w:eastAsia="Times New Roman" w:hAnsi="Times New Roman" w:cs="Times New Roman"/>
                <w:sz w:val="24"/>
                <w:szCs w:val="24"/>
              </w:rPr>
              <w:t>що</w:t>
            </w:r>
            <w:proofErr w:type="spellEnd"/>
            <w:r w:rsidRPr="00A473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730E">
              <w:rPr>
                <w:rFonts w:ascii="Times New Roman" w:eastAsia="Times New Roman" w:hAnsi="Times New Roman" w:cs="Times New Roman"/>
                <w:sz w:val="24"/>
                <w:szCs w:val="24"/>
              </w:rPr>
              <w:t>стосується</w:t>
            </w:r>
            <w:proofErr w:type="spellEnd"/>
            <w:r w:rsidRPr="00A473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730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організації</w:t>
            </w:r>
            <w:proofErr w:type="spellEnd"/>
            <w:r w:rsidRPr="00A473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730E">
              <w:rPr>
                <w:rFonts w:ascii="Times New Roman" w:eastAsia="Times New Roman" w:hAnsi="Times New Roman" w:cs="Times New Roman"/>
                <w:sz w:val="24"/>
                <w:szCs w:val="24"/>
              </w:rPr>
              <w:t>розгляду</w:t>
            </w:r>
            <w:proofErr w:type="spellEnd"/>
            <w:r w:rsidRPr="00A473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730E">
              <w:rPr>
                <w:rFonts w:ascii="Times New Roman" w:eastAsia="Times New Roman" w:hAnsi="Times New Roman" w:cs="Times New Roman"/>
                <w:sz w:val="24"/>
                <w:szCs w:val="24"/>
              </w:rPr>
              <w:t>судових</w:t>
            </w:r>
            <w:proofErr w:type="spellEnd"/>
            <w:r w:rsidRPr="00A473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справ.</w:t>
            </w:r>
          </w:p>
          <w:p w:rsidR="00D628A3" w:rsidRPr="007972E4" w:rsidRDefault="00D277BA" w:rsidP="00257B66">
            <w:pPr>
              <w:pStyle w:val="a4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257B6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У разі відсутності судового розпорядника виконує  його обов’язки під час </w:t>
            </w:r>
            <w:proofErr w:type="spellStart"/>
            <w:r w:rsidRPr="00257B66">
              <w:rPr>
                <w:rFonts w:ascii="Times New Roman" w:eastAsia="Times New Roman" w:hAnsi="Times New Roman" w:cs="Times New Roman"/>
                <w:sz w:val="24"/>
                <w:szCs w:val="24"/>
              </w:rPr>
              <w:t>розгляду</w:t>
            </w:r>
            <w:proofErr w:type="spellEnd"/>
            <w:r w:rsidRPr="00257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7B66">
              <w:rPr>
                <w:rFonts w:ascii="Times New Roman" w:eastAsia="Times New Roman" w:hAnsi="Times New Roman" w:cs="Times New Roman"/>
                <w:sz w:val="24"/>
                <w:szCs w:val="24"/>
              </w:rPr>
              <w:t>судових</w:t>
            </w:r>
            <w:proofErr w:type="spellEnd"/>
            <w:r w:rsidRPr="00257B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справ</w:t>
            </w:r>
            <w:r w:rsidRPr="00257B6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</w:p>
        </w:tc>
      </w:tr>
      <w:tr w:rsidR="00D628A3" w:rsidTr="00226A86">
        <w:tc>
          <w:tcPr>
            <w:tcW w:w="1928" w:type="dxa"/>
            <w:gridSpan w:val="2"/>
          </w:tcPr>
          <w:p w:rsidR="00D628A3" w:rsidRDefault="00D628A3" w:rsidP="00226A86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Умови оплати праці</w:t>
            </w:r>
          </w:p>
        </w:tc>
        <w:tc>
          <w:tcPr>
            <w:tcW w:w="7643" w:type="dxa"/>
          </w:tcPr>
          <w:p w:rsidR="00D628A3" w:rsidRDefault="00D628A3" w:rsidP="007F160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Посадовий оклад – </w:t>
            </w:r>
            <w:r w:rsidR="007F1608">
              <w:rPr>
                <w:rFonts w:ascii="Times New Roman" w:hAnsi="Times New Roman" w:cs="Times New Roman"/>
                <w:sz w:val="24"/>
                <w:lang w:val="uk-UA"/>
              </w:rPr>
              <w:t>3352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грн., надбавка </w:t>
            </w:r>
            <w:r w:rsidR="001311DB">
              <w:rPr>
                <w:rFonts w:ascii="Times New Roman" w:hAnsi="Times New Roman" w:cs="Times New Roman"/>
                <w:sz w:val="24"/>
                <w:lang w:val="uk-UA"/>
              </w:rPr>
              <w:t xml:space="preserve">до посадового окладу за ранг відповідно до постанови Кабінету Міністрів України від </w:t>
            </w:r>
            <w:r w:rsidR="00C56CAA">
              <w:rPr>
                <w:rFonts w:ascii="Times New Roman" w:hAnsi="Times New Roman" w:cs="Times New Roman"/>
                <w:sz w:val="24"/>
                <w:lang w:val="uk-UA"/>
              </w:rPr>
              <w:t>18.01.2017</w:t>
            </w:r>
            <w:r w:rsidR="001311DB"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r w:rsidR="00C56CAA">
              <w:rPr>
                <w:rFonts w:ascii="Times New Roman" w:hAnsi="Times New Roman" w:cs="Times New Roman"/>
                <w:sz w:val="24"/>
                <w:lang w:val="uk-UA"/>
              </w:rPr>
              <w:t xml:space="preserve">     </w:t>
            </w:r>
            <w:r w:rsidR="001311DB">
              <w:rPr>
                <w:rFonts w:ascii="Times New Roman" w:hAnsi="Times New Roman" w:cs="Times New Roman"/>
                <w:sz w:val="24"/>
                <w:lang w:val="uk-UA"/>
              </w:rPr>
              <w:t>№</w:t>
            </w:r>
            <w:r w:rsidR="00C56CAA">
              <w:rPr>
                <w:rFonts w:ascii="Times New Roman" w:hAnsi="Times New Roman" w:cs="Times New Roman"/>
                <w:sz w:val="24"/>
                <w:lang w:val="uk-UA"/>
              </w:rPr>
              <w:t xml:space="preserve"> 15</w:t>
            </w:r>
            <w:r w:rsidR="001311DB">
              <w:rPr>
                <w:rFonts w:ascii="Times New Roman" w:hAnsi="Times New Roman" w:cs="Times New Roman"/>
                <w:sz w:val="24"/>
                <w:lang w:val="uk-UA"/>
              </w:rPr>
              <w:t xml:space="preserve"> «</w:t>
            </w:r>
            <w:r w:rsidR="00C56CAA">
              <w:rPr>
                <w:rFonts w:ascii="Times New Roman" w:hAnsi="Times New Roman" w:cs="Times New Roman"/>
                <w:sz w:val="24"/>
                <w:lang w:val="uk-UA"/>
              </w:rPr>
              <w:t>П</w:t>
            </w:r>
            <w:r w:rsidR="001311DB">
              <w:rPr>
                <w:rFonts w:ascii="Times New Roman" w:hAnsi="Times New Roman" w:cs="Times New Roman"/>
                <w:sz w:val="24"/>
                <w:lang w:val="uk-UA"/>
              </w:rPr>
              <w:t xml:space="preserve">итання оплати праці </w:t>
            </w:r>
            <w:r w:rsidR="00C56CAA">
              <w:rPr>
                <w:rFonts w:ascii="Times New Roman" w:hAnsi="Times New Roman" w:cs="Times New Roman"/>
                <w:sz w:val="24"/>
                <w:lang w:val="uk-UA"/>
              </w:rPr>
              <w:t xml:space="preserve">працівників </w:t>
            </w:r>
            <w:r w:rsidR="001311DB">
              <w:rPr>
                <w:rFonts w:ascii="Times New Roman" w:hAnsi="Times New Roman" w:cs="Times New Roman"/>
                <w:sz w:val="24"/>
                <w:lang w:val="uk-UA"/>
              </w:rPr>
              <w:t xml:space="preserve">державних </w:t>
            </w:r>
            <w:r w:rsidR="00C56CAA">
              <w:rPr>
                <w:rFonts w:ascii="Times New Roman" w:hAnsi="Times New Roman" w:cs="Times New Roman"/>
                <w:sz w:val="24"/>
                <w:lang w:val="uk-UA"/>
              </w:rPr>
              <w:t>органів»</w:t>
            </w:r>
            <w:r w:rsidR="001311DB">
              <w:rPr>
                <w:rFonts w:ascii="Times New Roman" w:hAnsi="Times New Roman" w:cs="Times New Roman"/>
                <w:sz w:val="24"/>
                <w:lang w:val="uk-UA"/>
              </w:rPr>
              <w:t>; надбавки та доплати (відповідно до статті 52 Закону України «Про державну службу»</w:t>
            </w:r>
          </w:p>
        </w:tc>
      </w:tr>
      <w:tr w:rsidR="00D628A3" w:rsidTr="00226A86">
        <w:tc>
          <w:tcPr>
            <w:tcW w:w="1928" w:type="dxa"/>
            <w:gridSpan w:val="2"/>
          </w:tcPr>
          <w:p w:rsidR="00D628A3" w:rsidRDefault="00D628A3" w:rsidP="00226A86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Інформація про строковість чи безстроковість призначення  на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lastRenderedPageBreak/>
              <w:t>посаду</w:t>
            </w:r>
          </w:p>
        </w:tc>
        <w:tc>
          <w:tcPr>
            <w:tcW w:w="7643" w:type="dxa"/>
          </w:tcPr>
          <w:p w:rsidR="00D628A3" w:rsidRDefault="001879F9" w:rsidP="001879F9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lastRenderedPageBreak/>
              <w:t>Строково</w:t>
            </w:r>
          </w:p>
        </w:tc>
      </w:tr>
      <w:tr w:rsidR="00D628A3" w:rsidTr="00226A86">
        <w:tc>
          <w:tcPr>
            <w:tcW w:w="1928" w:type="dxa"/>
            <w:gridSpan w:val="2"/>
          </w:tcPr>
          <w:p w:rsidR="00D628A3" w:rsidRDefault="00D628A3" w:rsidP="00226A86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lastRenderedPageBreak/>
              <w:t>Перелік документів, необхідних для участі в конкурсі, та строк їх подання</w:t>
            </w:r>
          </w:p>
        </w:tc>
        <w:tc>
          <w:tcPr>
            <w:tcW w:w="7643" w:type="dxa"/>
          </w:tcPr>
          <w:p w:rsidR="00263AAF" w:rsidRPr="00C33234" w:rsidRDefault="00263AAF" w:rsidP="00263AAF">
            <w:pPr>
              <w:pStyle w:val="a5"/>
              <w:spacing w:before="0" w:beforeAutospacing="0" w:after="0" w:afterAutospacing="0"/>
              <w:ind w:left="624" w:hanging="284"/>
              <w:jc w:val="both"/>
              <w:rPr>
                <w:lang w:val="uk-UA"/>
              </w:rPr>
            </w:pPr>
            <w:r w:rsidRPr="00C33234">
              <w:rPr>
                <w:lang w:val="uk-UA"/>
              </w:rPr>
              <w:t>1. копія паспорта громадянина України;</w:t>
            </w:r>
          </w:p>
          <w:p w:rsidR="00263AAF" w:rsidRPr="00C33234" w:rsidRDefault="00263AAF" w:rsidP="00263AAF">
            <w:pPr>
              <w:pStyle w:val="a5"/>
              <w:spacing w:before="0" w:beforeAutospacing="0" w:after="0" w:afterAutospacing="0"/>
              <w:ind w:left="624" w:hanging="284"/>
              <w:jc w:val="both"/>
              <w:rPr>
                <w:lang w:val="uk-UA"/>
              </w:rPr>
            </w:pPr>
            <w:r w:rsidRPr="00C33234">
              <w:rPr>
                <w:lang w:val="uk-UA"/>
              </w:rPr>
              <w:t>2. письмова заяв</w:t>
            </w:r>
            <w:r>
              <w:rPr>
                <w:lang w:val="uk-UA"/>
              </w:rPr>
              <w:t>а</w:t>
            </w:r>
            <w:r w:rsidRPr="00C33234">
              <w:rPr>
                <w:lang w:val="uk-UA"/>
              </w:rPr>
              <w:t xml:space="preserve"> про участь у конкурсі із зазначенням основних мотивів для зайняття посади державної служби  до якої додається резюме у довільній формі;</w:t>
            </w:r>
          </w:p>
          <w:p w:rsidR="00263AAF" w:rsidRPr="00C33234" w:rsidRDefault="00263AAF" w:rsidP="00263AAF">
            <w:pPr>
              <w:pStyle w:val="a5"/>
              <w:spacing w:before="0" w:beforeAutospacing="0" w:after="0" w:afterAutospacing="0"/>
              <w:ind w:left="624" w:hanging="284"/>
              <w:jc w:val="both"/>
              <w:rPr>
                <w:lang w:val="uk-UA"/>
              </w:rPr>
            </w:pPr>
            <w:r w:rsidRPr="00C33234">
              <w:rPr>
                <w:lang w:val="uk-UA"/>
              </w:rPr>
              <w:t xml:space="preserve">3. письмова заява, в якій </w:t>
            </w:r>
            <w:r>
              <w:rPr>
                <w:lang w:val="uk-UA"/>
              </w:rPr>
              <w:t xml:space="preserve">особа </w:t>
            </w:r>
            <w:r w:rsidRPr="00C33234">
              <w:rPr>
                <w:lang w:val="uk-UA"/>
              </w:rPr>
              <w:t>повідомляє про те, що до неї не застосовуються заборони, визначені частиною третьою або четвертою статті 1 Закону України "Про очищення влади", та надає згоду на проходження перевірки та</w:t>
            </w:r>
            <w:r>
              <w:rPr>
                <w:lang w:val="uk-UA"/>
              </w:rPr>
              <w:t xml:space="preserve"> на </w:t>
            </w:r>
            <w:r w:rsidRPr="00C33234">
              <w:rPr>
                <w:lang w:val="uk-UA"/>
              </w:rPr>
              <w:t>оприлюднення відомостей стосовно неї відповідно до зазначеного Закону;</w:t>
            </w:r>
          </w:p>
          <w:p w:rsidR="00263AAF" w:rsidRPr="00C33234" w:rsidRDefault="00263AAF" w:rsidP="00263AAF">
            <w:pPr>
              <w:pStyle w:val="a5"/>
              <w:spacing w:before="0" w:beforeAutospacing="0" w:after="0" w:afterAutospacing="0"/>
              <w:ind w:left="624" w:hanging="284"/>
              <w:jc w:val="both"/>
              <w:rPr>
                <w:lang w:val="uk-UA"/>
              </w:rPr>
            </w:pPr>
            <w:r w:rsidRPr="00C33234">
              <w:rPr>
                <w:lang w:val="uk-UA"/>
              </w:rPr>
              <w:t>4. копія (копії) документа (документів) про освіту;</w:t>
            </w:r>
          </w:p>
          <w:p w:rsidR="00263AAF" w:rsidRPr="00C33234" w:rsidRDefault="005468F7" w:rsidP="00263AAF">
            <w:pPr>
              <w:pStyle w:val="a5"/>
              <w:spacing w:before="0" w:beforeAutospacing="0" w:after="0" w:afterAutospacing="0"/>
              <w:ind w:left="624" w:hanging="284"/>
              <w:jc w:val="both"/>
              <w:rPr>
                <w:lang w:val="uk-UA"/>
              </w:rPr>
            </w:pPr>
            <w:r>
              <w:rPr>
                <w:lang w:val="uk-UA"/>
              </w:rPr>
              <w:t>5.</w:t>
            </w:r>
            <w:r w:rsidR="00263AAF" w:rsidRPr="00C33234">
              <w:rPr>
                <w:lang w:val="uk-UA"/>
              </w:rPr>
              <w:t>оригінал посвідчення атестації щодо вільного володіння державною мовою;</w:t>
            </w:r>
          </w:p>
          <w:p w:rsidR="00263AAF" w:rsidRPr="00C33234" w:rsidRDefault="00263AAF" w:rsidP="00263AAF">
            <w:pPr>
              <w:pStyle w:val="a5"/>
              <w:spacing w:before="0" w:beforeAutospacing="0" w:after="0" w:afterAutospacing="0"/>
              <w:ind w:left="624" w:hanging="284"/>
              <w:jc w:val="both"/>
              <w:rPr>
                <w:lang w:val="uk-UA"/>
              </w:rPr>
            </w:pPr>
            <w:r w:rsidRPr="00C33234">
              <w:rPr>
                <w:lang w:val="uk-UA"/>
              </w:rPr>
              <w:t>6. заповнена особова картка  державного службовця, форма якої затверджена Національним агентством України з питань державної служби 05 серпня 2016 року №156;</w:t>
            </w:r>
          </w:p>
          <w:p w:rsidR="00263AAF" w:rsidRPr="00C33234" w:rsidRDefault="00263AAF" w:rsidP="00263AAF">
            <w:pPr>
              <w:pStyle w:val="a5"/>
              <w:spacing w:before="0" w:beforeAutospacing="0" w:after="0" w:afterAutospacing="0"/>
              <w:ind w:left="624" w:hanging="284"/>
              <w:jc w:val="both"/>
              <w:rPr>
                <w:lang w:val="uk-UA"/>
              </w:rPr>
            </w:pPr>
            <w:r w:rsidRPr="00C33234">
              <w:rPr>
                <w:lang w:val="uk-UA"/>
              </w:rPr>
              <w:t>7.  декларація особи, уповноваженої на виконання функцій держави або місцевого самоврядування, за 2016 рік подається в електронному  вигляді згідно  з вимогами діючого законодавства</w:t>
            </w:r>
            <w:r w:rsidR="00B63251">
              <w:rPr>
                <w:lang w:val="uk-UA"/>
              </w:rPr>
              <w:t xml:space="preserve">  та у вигляді роздрукованого примірника  із сайту Національного агентства з питань запобігання корупції (відповідно до Рішення Вищої Ради Правосуддя №2646/0/15-17 від 05 вересня 2017 року «Про затвердження Положення про проведення конкурсів для призначення на посади державних службовців у судах, органах та установах системи правосуддя»)</w:t>
            </w:r>
          </w:p>
          <w:p w:rsidR="00D628A3" w:rsidRPr="00A674A3" w:rsidRDefault="00263AAF" w:rsidP="00263AAF">
            <w:pPr>
              <w:pStyle w:val="a5"/>
              <w:spacing w:before="0" w:beforeAutospacing="0" w:after="0" w:afterAutospacing="0"/>
              <w:ind w:firstLine="47"/>
              <w:jc w:val="both"/>
            </w:pPr>
            <w:r w:rsidRPr="00C33234">
              <w:rPr>
                <w:lang w:val="uk-UA"/>
              </w:rPr>
              <w:t>Документи приймаються до 16.00 години 02 жовтня 2017 року</w:t>
            </w:r>
          </w:p>
        </w:tc>
      </w:tr>
      <w:tr w:rsidR="00D628A3" w:rsidTr="00226A86">
        <w:tc>
          <w:tcPr>
            <w:tcW w:w="1928" w:type="dxa"/>
            <w:gridSpan w:val="2"/>
          </w:tcPr>
          <w:p w:rsidR="00D628A3" w:rsidRDefault="00B63251" w:rsidP="00226A86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Місце, час та дата початку </w:t>
            </w:r>
            <w:r w:rsidR="00D628A3">
              <w:rPr>
                <w:rFonts w:ascii="Times New Roman" w:hAnsi="Times New Roman" w:cs="Times New Roman"/>
                <w:sz w:val="24"/>
                <w:lang w:val="uk-UA"/>
              </w:rPr>
              <w:t>проведення конкурсу</w:t>
            </w:r>
          </w:p>
        </w:tc>
        <w:tc>
          <w:tcPr>
            <w:tcW w:w="7643" w:type="dxa"/>
          </w:tcPr>
          <w:p w:rsidR="00C5533B" w:rsidRDefault="00D628A3" w:rsidP="00226A86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49000,</w:t>
            </w:r>
            <w:r w:rsidR="00257B66">
              <w:rPr>
                <w:rFonts w:ascii="Times New Roman" w:hAnsi="Times New Roman" w:cs="Times New Roman"/>
                <w:sz w:val="24"/>
                <w:lang w:val="uk-UA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Дніпропетровська область, </w:t>
            </w:r>
          </w:p>
          <w:p w:rsidR="00D628A3" w:rsidRDefault="00D628A3" w:rsidP="00797A0B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м</w:t>
            </w:r>
            <w:r w:rsidR="00797A0B">
              <w:rPr>
                <w:rFonts w:ascii="Times New Roman" w:hAnsi="Times New Roman" w:cs="Times New Roman"/>
                <w:sz w:val="24"/>
                <w:lang w:val="uk-UA"/>
              </w:rPr>
              <w:t xml:space="preserve">істо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Дніпро,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вул.Харківська</w:t>
            </w:r>
            <w:proofErr w:type="spellEnd"/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, 13 </w:t>
            </w:r>
          </w:p>
          <w:p w:rsidR="00B63251" w:rsidRDefault="00B63251" w:rsidP="00B63251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6C6F69">
              <w:rPr>
                <w:rFonts w:ascii="Times New Roman" w:hAnsi="Times New Roman" w:cs="Times New Roman"/>
                <w:sz w:val="24"/>
                <w:lang w:val="uk-UA"/>
              </w:rPr>
              <w:t>11:00 год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ина 05-06 жовтня 2017</w:t>
            </w:r>
            <w:r w:rsidRPr="006C6F69">
              <w:rPr>
                <w:rFonts w:ascii="Times New Roman" w:hAnsi="Times New Roman" w:cs="Times New Roman"/>
                <w:sz w:val="24"/>
                <w:lang w:val="uk-UA"/>
              </w:rPr>
              <w:t xml:space="preserve"> року</w:t>
            </w:r>
          </w:p>
        </w:tc>
      </w:tr>
      <w:tr w:rsidR="00D628A3" w:rsidTr="00226A86">
        <w:tc>
          <w:tcPr>
            <w:tcW w:w="1928" w:type="dxa"/>
            <w:gridSpan w:val="2"/>
          </w:tcPr>
          <w:p w:rsidR="00D628A3" w:rsidRDefault="00D628A3" w:rsidP="00226A86">
            <w:pPr>
              <w:ind w:right="-129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Прізвище, ім’я  по батькові, номер телефону та адреса електронної пошти особи, яка надає додаткову інформацію  з питань проведення конкурсу</w:t>
            </w:r>
          </w:p>
        </w:tc>
        <w:tc>
          <w:tcPr>
            <w:tcW w:w="7643" w:type="dxa"/>
          </w:tcPr>
          <w:p w:rsidR="00D628A3" w:rsidRDefault="00D628A3" w:rsidP="00226A86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Санжаровська</w:t>
            </w:r>
            <w:proofErr w:type="spellEnd"/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Алла Іванівна</w:t>
            </w:r>
          </w:p>
          <w:p w:rsidR="00D628A3" w:rsidRDefault="00D628A3" w:rsidP="00226A86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тел. (056) 744 30 80</w:t>
            </w:r>
          </w:p>
          <w:p w:rsidR="00D628A3" w:rsidRPr="00471AA6" w:rsidRDefault="00D628A3" w:rsidP="00226A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1AA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inbox</w:t>
            </w:r>
            <w:r w:rsidRPr="00471AA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@</w:t>
            </w:r>
            <w:proofErr w:type="spellStart"/>
            <w:r w:rsidRPr="00471AA6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dpa</w:t>
            </w:r>
            <w:proofErr w:type="spellEnd"/>
            <w:r w:rsidRPr="00471AA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.</w:t>
            </w:r>
            <w:r w:rsidRPr="00471AA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court</w:t>
            </w:r>
            <w:r w:rsidRPr="00471AA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.</w:t>
            </w:r>
            <w:proofErr w:type="spellStart"/>
            <w:r w:rsidRPr="00471AA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gov</w:t>
            </w:r>
            <w:proofErr w:type="spellEnd"/>
            <w:r w:rsidRPr="00471AA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.</w:t>
            </w:r>
            <w:proofErr w:type="spellStart"/>
            <w:r w:rsidRPr="00471AA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ua</w:t>
            </w:r>
            <w:proofErr w:type="spellEnd"/>
          </w:p>
          <w:p w:rsidR="00D628A3" w:rsidRDefault="00D628A3" w:rsidP="00226A86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</w:p>
        </w:tc>
      </w:tr>
      <w:tr w:rsidR="00263AAF" w:rsidTr="00A26988">
        <w:tc>
          <w:tcPr>
            <w:tcW w:w="9571" w:type="dxa"/>
            <w:gridSpan w:val="3"/>
          </w:tcPr>
          <w:p w:rsidR="00263AAF" w:rsidRDefault="00263AAF" w:rsidP="00A26988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Кваліфікаційні вимоги</w:t>
            </w:r>
          </w:p>
        </w:tc>
      </w:tr>
      <w:tr w:rsidR="00263AAF" w:rsidTr="00A26988">
        <w:tc>
          <w:tcPr>
            <w:tcW w:w="1855" w:type="dxa"/>
          </w:tcPr>
          <w:p w:rsidR="00263AAF" w:rsidRDefault="00263AAF" w:rsidP="00A26988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Освіта</w:t>
            </w:r>
          </w:p>
        </w:tc>
        <w:tc>
          <w:tcPr>
            <w:tcW w:w="7716" w:type="dxa"/>
            <w:gridSpan w:val="2"/>
          </w:tcPr>
          <w:p w:rsidR="00263AAF" w:rsidRDefault="00263AAF" w:rsidP="00A2698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Вища, не нижче молодшого бакалавра або бакалавра </w:t>
            </w:r>
          </w:p>
        </w:tc>
      </w:tr>
      <w:tr w:rsidR="00263AAF" w:rsidTr="00A26988">
        <w:tc>
          <w:tcPr>
            <w:tcW w:w="1855" w:type="dxa"/>
          </w:tcPr>
          <w:p w:rsidR="00263AAF" w:rsidRDefault="00263AAF" w:rsidP="00A26988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Досвід роботи </w:t>
            </w:r>
          </w:p>
        </w:tc>
        <w:tc>
          <w:tcPr>
            <w:tcW w:w="7716" w:type="dxa"/>
            <w:gridSpan w:val="2"/>
          </w:tcPr>
          <w:p w:rsidR="00263AAF" w:rsidRDefault="00AF7AA7" w:rsidP="00A2698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Н</w:t>
            </w:r>
            <w:r w:rsidR="00B63251">
              <w:rPr>
                <w:rFonts w:ascii="Times New Roman" w:hAnsi="Times New Roman" w:cs="Times New Roman"/>
                <w:sz w:val="24"/>
                <w:lang w:val="uk-UA"/>
              </w:rPr>
              <w:t>е потребує</w:t>
            </w:r>
          </w:p>
        </w:tc>
      </w:tr>
      <w:tr w:rsidR="00263AAF" w:rsidTr="00A26988">
        <w:tc>
          <w:tcPr>
            <w:tcW w:w="1855" w:type="dxa"/>
          </w:tcPr>
          <w:p w:rsidR="00263AAF" w:rsidRDefault="00263AAF" w:rsidP="00A26988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Володіння державною мовою</w:t>
            </w:r>
          </w:p>
        </w:tc>
        <w:tc>
          <w:tcPr>
            <w:tcW w:w="7716" w:type="dxa"/>
            <w:gridSpan w:val="2"/>
          </w:tcPr>
          <w:p w:rsidR="00263AAF" w:rsidRDefault="00263AAF" w:rsidP="00A26988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Вільне володіння державною мовою</w:t>
            </w:r>
          </w:p>
        </w:tc>
      </w:tr>
      <w:tr w:rsidR="00263AAF" w:rsidTr="00A26988">
        <w:tc>
          <w:tcPr>
            <w:tcW w:w="9571" w:type="dxa"/>
            <w:gridSpan w:val="3"/>
          </w:tcPr>
          <w:p w:rsidR="00263AAF" w:rsidRDefault="00263AAF" w:rsidP="00A26988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Професійна компетентність</w:t>
            </w:r>
          </w:p>
        </w:tc>
      </w:tr>
      <w:tr w:rsidR="00B63251" w:rsidTr="00A26988">
        <w:tc>
          <w:tcPr>
            <w:tcW w:w="1855" w:type="dxa"/>
          </w:tcPr>
          <w:p w:rsidR="00B63251" w:rsidRDefault="00B63251" w:rsidP="00043FD1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Технічні вміння  </w:t>
            </w:r>
          </w:p>
        </w:tc>
        <w:tc>
          <w:tcPr>
            <w:tcW w:w="7716" w:type="dxa"/>
            <w:gridSpan w:val="2"/>
          </w:tcPr>
          <w:p w:rsidR="00B63251" w:rsidRDefault="00942850" w:rsidP="00043FD1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94285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Вміння використовувати комп'ютерне обладнання та програмне забезпечення, використовувати офісну техніку. Вільне володіння ПК, вміння користуватися оргтехнікою, знання програм </w:t>
            </w:r>
            <w:r w:rsidRPr="009428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Microsoft</w:t>
            </w:r>
            <w:r w:rsidRPr="0094285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428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Office</w:t>
            </w:r>
            <w:r w:rsidRPr="0094285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 </w:t>
            </w:r>
            <w:r w:rsidRPr="009428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  <w:r w:rsidRPr="0094285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9428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Excel</w:t>
            </w:r>
            <w:r w:rsidRPr="0094285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9428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Outlook</w:t>
            </w:r>
            <w:r w:rsidRPr="0094285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  <w:r w:rsidR="00B63251" w:rsidRPr="00DF1727">
              <w:rPr>
                <w:rFonts w:ascii="Times New Roman" w:hAnsi="Times New Roman" w:cs="Times New Roman"/>
                <w:sz w:val="24"/>
                <w:lang w:val="uk-UA"/>
              </w:rPr>
              <w:t xml:space="preserve">, </w:t>
            </w:r>
            <w:r w:rsidR="00B63251">
              <w:rPr>
                <w:rFonts w:ascii="Times New Roman" w:hAnsi="Times New Roman" w:cs="Times New Roman"/>
                <w:sz w:val="24"/>
                <w:lang w:val="en-US"/>
              </w:rPr>
              <w:t>Internet</w:t>
            </w:r>
            <w:r w:rsidR="00B63251">
              <w:rPr>
                <w:rFonts w:ascii="Times New Roman" w:hAnsi="Times New Roman" w:cs="Times New Roman"/>
                <w:sz w:val="24"/>
                <w:lang w:val="uk-UA"/>
              </w:rPr>
              <w:t xml:space="preserve">, вільне користування законодавчою базою </w:t>
            </w:r>
            <w:r w:rsidR="00B63251">
              <w:rPr>
                <w:rFonts w:ascii="Times New Roman" w:hAnsi="Times New Roman" w:cs="Times New Roman"/>
                <w:sz w:val="24"/>
                <w:lang w:val="uk-UA"/>
              </w:rPr>
              <w:lastRenderedPageBreak/>
              <w:t>ЛІГА:ЗАКОН, автоматизованою системою документообігу «Д-3»</w:t>
            </w:r>
          </w:p>
        </w:tc>
      </w:tr>
      <w:tr w:rsidR="00B63251" w:rsidTr="00A26988">
        <w:tc>
          <w:tcPr>
            <w:tcW w:w="1855" w:type="dxa"/>
          </w:tcPr>
          <w:p w:rsidR="00B63251" w:rsidRDefault="00B63251" w:rsidP="00043FD1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lastRenderedPageBreak/>
              <w:t>Якісне виконання поставлених завдань</w:t>
            </w:r>
          </w:p>
        </w:tc>
        <w:tc>
          <w:tcPr>
            <w:tcW w:w="7716" w:type="dxa"/>
            <w:gridSpan w:val="2"/>
          </w:tcPr>
          <w:p w:rsidR="00B63251" w:rsidRDefault="00B63251" w:rsidP="00043FD1">
            <w:pPr>
              <w:pStyle w:val="a4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вміння працювати з інформацією</w:t>
            </w:r>
          </w:p>
          <w:p w:rsidR="00B63251" w:rsidRDefault="00B63251" w:rsidP="00043FD1">
            <w:pPr>
              <w:pStyle w:val="a4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здатність працювати  в декількох проектах  одночасно</w:t>
            </w:r>
          </w:p>
          <w:p w:rsidR="00B63251" w:rsidRDefault="00B63251" w:rsidP="00043FD1">
            <w:pPr>
              <w:pStyle w:val="a4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вміння вирішувати  комплексні завдання; </w:t>
            </w:r>
          </w:p>
          <w:p w:rsidR="00B63251" w:rsidRPr="00923354" w:rsidRDefault="00B63251" w:rsidP="00043FD1">
            <w:pPr>
              <w:pStyle w:val="a4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вміння надавати пропозиції, їх аргументувати</w:t>
            </w:r>
          </w:p>
        </w:tc>
      </w:tr>
      <w:tr w:rsidR="00B63251" w:rsidTr="00A26988">
        <w:tc>
          <w:tcPr>
            <w:tcW w:w="1855" w:type="dxa"/>
          </w:tcPr>
          <w:p w:rsidR="00B63251" w:rsidRDefault="00B63251" w:rsidP="00A26988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Командна робота та взаємодія</w:t>
            </w:r>
          </w:p>
        </w:tc>
        <w:tc>
          <w:tcPr>
            <w:tcW w:w="7716" w:type="dxa"/>
            <w:gridSpan w:val="2"/>
          </w:tcPr>
          <w:p w:rsidR="00B63251" w:rsidRDefault="00B63251" w:rsidP="00263AAF">
            <w:pPr>
              <w:pStyle w:val="a4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вміння працювати  в команді</w:t>
            </w:r>
          </w:p>
          <w:p w:rsidR="00B63251" w:rsidRDefault="00B63251" w:rsidP="00263AAF">
            <w:pPr>
              <w:pStyle w:val="a4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вміння ефективної  координації  з іншими</w:t>
            </w:r>
          </w:p>
          <w:p w:rsidR="00B63251" w:rsidRPr="00923354" w:rsidRDefault="00B63251" w:rsidP="00263AAF">
            <w:pPr>
              <w:pStyle w:val="a4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вміння надавати зворотній зв’язок</w:t>
            </w:r>
          </w:p>
        </w:tc>
      </w:tr>
      <w:tr w:rsidR="00B63251" w:rsidTr="00A26988">
        <w:tc>
          <w:tcPr>
            <w:tcW w:w="1855" w:type="dxa"/>
          </w:tcPr>
          <w:p w:rsidR="00B63251" w:rsidRDefault="00B63251" w:rsidP="00043FD1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Сприйняття змін</w:t>
            </w:r>
          </w:p>
        </w:tc>
        <w:tc>
          <w:tcPr>
            <w:tcW w:w="7716" w:type="dxa"/>
            <w:gridSpan w:val="2"/>
          </w:tcPr>
          <w:p w:rsidR="00B63251" w:rsidRDefault="00B63251" w:rsidP="00043FD1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здатність приймати  зміни та змінюватись</w:t>
            </w:r>
          </w:p>
        </w:tc>
      </w:tr>
      <w:tr w:rsidR="00B63251" w:rsidTr="00A26988">
        <w:tc>
          <w:tcPr>
            <w:tcW w:w="9571" w:type="dxa"/>
            <w:gridSpan w:val="3"/>
          </w:tcPr>
          <w:p w:rsidR="00B63251" w:rsidRDefault="00B63251" w:rsidP="00A26988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Професійна знання </w:t>
            </w:r>
          </w:p>
        </w:tc>
      </w:tr>
      <w:tr w:rsidR="00B63251" w:rsidRPr="00F806A9" w:rsidTr="00A26988">
        <w:tc>
          <w:tcPr>
            <w:tcW w:w="1855" w:type="dxa"/>
          </w:tcPr>
          <w:p w:rsidR="00B63251" w:rsidRDefault="00B63251" w:rsidP="00A26988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Знання законодавства</w:t>
            </w:r>
          </w:p>
        </w:tc>
        <w:tc>
          <w:tcPr>
            <w:tcW w:w="7716" w:type="dxa"/>
            <w:gridSpan w:val="2"/>
          </w:tcPr>
          <w:p w:rsidR="00B63251" w:rsidRDefault="00B63251" w:rsidP="00A26988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Конституція України;</w:t>
            </w:r>
          </w:p>
          <w:p w:rsidR="00B63251" w:rsidRDefault="00B63251" w:rsidP="00A26988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Закон України «Про державну службу»,</w:t>
            </w:r>
          </w:p>
          <w:p w:rsidR="00B63251" w:rsidRDefault="00B63251" w:rsidP="00A26988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Закон України «Про запобігання корупції»</w:t>
            </w:r>
          </w:p>
          <w:p w:rsidR="00B63251" w:rsidRDefault="00B63251" w:rsidP="00A26988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Закон України  «Про захист персональних даних»,</w:t>
            </w:r>
          </w:p>
          <w:p w:rsidR="00B63251" w:rsidRPr="00C33234" w:rsidRDefault="00B63251" w:rsidP="00A26988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Кодекс Законів про працю України</w:t>
            </w:r>
          </w:p>
        </w:tc>
      </w:tr>
      <w:tr w:rsidR="00B63251" w:rsidRPr="00FC1A6A" w:rsidTr="00A26988">
        <w:tc>
          <w:tcPr>
            <w:tcW w:w="1855" w:type="dxa"/>
          </w:tcPr>
          <w:p w:rsidR="00B63251" w:rsidRDefault="00B63251" w:rsidP="00A26988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Знання спеціального законодавства </w:t>
            </w:r>
          </w:p>
        </w:tc>
        <w:tc>
          <w:tcPr>
            <w:tcW w:w="7716" w:type="dxa"/>
            <w:gridSpan w:val="2"/>
          </w:tcPr>
          <w:p w:rsidR="00B63251" w:rsidRDefault="00B63251" w:rsidP="00263AAF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F806A9">
              <w:rPr>
                <w:rFonts w:ascii="Times New Roman" w:hAnsi="Times New Roman" w:cs="Times New Roman"/>
                <w:sz w:val="24"/>
                <w:lang w:val="uk-UA"/>
              </w:rPr>
              <w:t>Закон України «Про доступ до судових рішень»</w:t>
            </w:r>
          </w:p>
          <w:p w:rsidR="00B63251" w:rsidRPr="00F806A9" w:rsidRDefault="00B63251" w:rsidP="00263AAF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 w:rsidRPr="00F806A9">
              <w:rPr>
                <w:rFonts w:ascii="Times New Roman" w:hAnsi="Times New Roman" w:cs="Times New Roman"/>
                <w:sz w:val="24"/>
                <w:lang w:val="uk-UA"/>
              </w:rPr>
              <w:t>Закон України «Про судовий збір»,</w:t>
            </w:r>
          </w:p>
          <w:p w:rsidR="00B63251" w:rsidRDefault="00B63251" w:rsidP="00B63251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Закон України «Про судоустрій і статус суддів»</w:t>
            </w:r>
          </w:p>
          <w:p w:rsidR="00B63251" w:rsidRDefault="00B63251" w:rsidP="00B63251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Закон України «Про звернення громадян»</w:t>
            </w:r>
          </w:p>
          <w:p w:rsidR="00B63251" w:rsidRDefault="00B63251" w:rsidP="00B63251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Закон України «Про доступ до публічної інформації»</w:t>
            </w:r>
          </w:p>
          <w:p w:rsidR="00B63251" w:rsidRDefault="00B63251" w:rsidP="00263AAF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Цивільний</w:t>
            </w:r>
            <w:r w:rsidRPr="00F806A9">
              <w:rPr>
                <w:rFonts w:ascii="Times New Roman" w:hAnsi="Times New Roman" w:cs="Times New Roman"/>
                <w:sz w:val="24"/>
                <w:lang w:val="uk-UA"/>
              </w:rPr>
              <w:t xml:space="preserve"> Кодекс України,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Цивільний</w:t>
            </w:r>
            <w:r w:rsidRPr="00F806A9"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процесуальний Кодекс України</w:t>
            </w:r>
          </w:p>
          <w:p w:rsidR="00B63251" w:rsidRDefault="00B63251" w:rsidP="00263AAF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Рішення Ради суддів України та накази ДСА України з питань організаційного забезпечення діяльності судів</w:t>
            </w:r>
          </w:p>
          <w:p w:rsidR="00B63251" w:rsidRDefault="00B63251" w:rsidP="00263AAF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Інструкція з діловодства в місцевих загальних судах, апеляційних судах міст Києва та Севастополя, Апеляційному суді Автономної Республіки Крим  та Вищому спеціалізованому суді  України з розгляду  цивільних і кримінальних справ</w:t>
            </w:r>
          </w:p>
          <w:p w:rsidR="00B63251" w:rsidRPr="00F806A9" w:rsidRDefault="00B63251" w:rsidP="00263AAF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Положення про апарат апеляційного суду Дніпропетровської області </w:t>
            </w:r>
          </w:p>
        </w:tc>
      </w:tr>
      <w:tr w:rsidR="00B63251" w:rsidTr="00A26988">
        <w:tc>
          <w:tcPr>
            <w:tcW w:w="1855" w:type="dxa"/>
          </w:tcPr>
          <w:p w:rsidR="00B63251" w:rsidRDefault="00B63251" w:rsidP="00043FD1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Професійні 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знання</w:t>
            </w:r>
          </w:p>
        </w:tc>
        <w:tc>
          <w:tcPr>
            <w:tcW w:w="7716" w:type="dxa"/>
            <w:gridSpan w:val="2"/>
          </w:tcPr>
          <w:p w:rsidR="00B63251" w:rsidRDefault="00B63251" w:rsidP="00043FD1">
            <w:p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Знання питань судоустрою та державного управління, проходження державної служби, діловодства, управління якістю</w:t>
            </w:r>
          </w:p>
        </w:tc>
      </w:tr>
      <w:tr w:rsidR="00B63251" w:rsidTr="00A26988">
        <w:trPr>
          <w:trHeight w:val="300"/>
        </w:trPr>
        <w:tc>
          <w:tcPr>
            <w:tcW w:w="1855" w:type="dxa"/>
          </w:tcPr>
          <w:p w:rsidR="00B63251" w:rsidRDefault="00B63251" w:rsidP="00A26988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Особистісні якості</w:t>
            </w:r>
          </w:p>
        </w:tc>
        <w:tc>
          <w:tcPr>
            <w:tcW w:w="7716" w:type="dxa"/>
            <w:gridSpan w:val="2"/>
          </w:tcPr>
          <w:p w:rsidR="00B63251" w:rsidRDefault="00B63251" w:rsidP="00A26988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Відповідальність;</w:t>
            </w:r>
          </w:p>
          <w:p w:rsidR="00B63251" w:rsidRDefault="00B63251" w:rsidP="00A26988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Системність і самостійність в роботі;</w:t>
            </w:r>
          </w:p>
          <w:p w:rsidR="00B63251" w:rsidRDefault="00B63251" w:rsidP="00A26988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Уважність до деталей;</w:t>
            </w:r>
          </w:p>
          <w:p w:rsidR="00B63251" w:rsidRDefault="00B63251" w:rsidP="00A26988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Наполегливість;</w:t>
            </w:r>
          </w:p>
          <w:p w:rsidR="00B63251" w:rsidRDefault="00B63251" w:rsidP="00A26988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Креативність та ініціативність;</w:t>
            </w:r>
          </w:p>
          <w:p w:rsidR="00B63251" w:rsidRDefault="00B63251" w:rsidP="00A26988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Орієнтація на саморозвиток;</w:t>
            </w:r>
          </w:p>
          <w:p w:rsidR="00B63251" w:rsidRPr="005018FD" w:rsidRDefault="00B63251" w:rsidP="00A26988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Вміння працювати в стресових ситуаціях</w:t>
            </w:r>
          </w:p>
        </w:tc>
      </w:tr>
    </w:tbl>
    <w:p w:rsidR="00263AAF" w:rsidRPr="00B24D1E" w:rsidRDefault="00263AAF" w:rsidP="00263AAF">
      <w:pPr>
        <w:rPr>
          <w:lang w:val="uk-UA"/>
        </w:rPr>
      </w:pPr>
    </w:p>
    <w:p w:rsidR="00D628A3" w:rsidRPr="00B24D1E" w:rsidRDefault="00D628A3" w:rsidP="00257B66">
      <w:pPr>
        <w:rPr>
          <w:lang w:val="uk-UA"/>
        </w:rPr>
      </w:pPr>
    </w:p>
    <w:sectPr w:rsidR="00D628A3" w:rsidRPr="00B24D1E" w:rsidSect="00AA60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C3D72"/>
    <w:multiLevelType w:val="hybridMultilevel"/>
    <w:tmpl w:val="89228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CB1358"/>
    <w:multiLevelType w:val="hybridMultilevel"/>
    <w:tmpl w:val="27FA234A"/>
    <w:lvl w:ilvl="0" w:tplc="2D92A2D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>
    <w:nsid w:val="111167E6"/>
    <w:multiLevelType w:val="hybridMultilevel"/>
    <w:tmpl w:val="392CCDBE"/>
    <w:lvl w:ilvl="0" w:tplc="724AED50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A762B2"/>
    <w:multiLevelType w:val="hybridMultilevel"/>
    <w:tmpl w:val="6A3E2ABA"/>
    <w:lvl w:ilvl="0" w:tplc="0419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13531E"/>
    <w:multiLevelType w:val="hybridMultilevel"/>
    <w:tmpl w:val="B4CC851E"/>
    <w:lvl w:ilvl="0" w:tplc="2D92A2D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BC064E"/>
    <w:multiLevelType w:val="hybridMultilevel"/>
    <w:tmpl w:val="39FAA5DE"/>
    <w:lvl w:ilvl="0" w:tplc="2D92A2D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7F13B8"/>
    <w:multiLevelType w:val="hybridMultilevel"/>
    <w:tmpl w:val="F21468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B113BE"/>
    <w:multiLevelType w:val="hybridMultilevel"/>
    <w:tmpl w:val="8E0CD6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13435D"/>
    <w:multiLevelType w:val="hybridMultilevel"/>
    <w:tmpl w:val="32C03534"/>
    <w:lvl w:ilvl="0" w:tplc="2D92A2D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A85B5C"/>
    <w:multiLevelType w:val="hybridMultilevel"/>
    <w:tmpl w:val="0ABE7B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B755E0"/>
    <w:multiLevelType w:val="hybridMultilevel"/>
    <w:tmpl w:val="91805B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444DE8"/>
    <w:multiLevelType w:val="hybridMultilevel"/>
    <w:tmpl w:val="617898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EA5F7F"/>
    <w:multiLevelType w:val="multilevel"/>
    <w:tmpl w:val="F9A0F7DC"/>
    <w:lvl w:ilvl="0">
      <w:start w:val="1"/>
      <w:numFmt w:val="decimal"/>
      <w:lvlText w:val="%1."/>
      <w:lvlJc w:val="left"/>
      <w:pPr>
        <w:ind w:left="934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609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09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5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1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7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7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34" w:hanging="2160"/>
      </w:pPr>
      <w:rPr>
        <w:rFonts w:hint="default"/>
      </w:rPr>
    </w:lvl>
  </w:abstractNum>
  <w:abstractNum w:abstractNumId="13">
    <w:nsid w:val="5E442B59"/>
    <w:multiLevelType w:val="hybridMultilevel"/>
    <w:tmpl w:val="814CAB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8F7F32"/>
    <w:multiLevelType w:val="hybridMultilevel"/>
    <w:tmpl w:val="4B845B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1"/>
  </w:num>
  <w:num w:numId="5">
    <w:abstractNumId w:val="9"/>
  </w:num>
  <w:num w:numId="6">
    <w:abstractNumId w:val="14"/>
  </w:num>
  <w:num w:numId="7">
    <w:abstractNumId w:val="6"/>
  </w:num>
  <w:num w:numId="8">
    <w:abstractNumId w:val="12"/>
  </w:num>
  <w:num w:numId="9">
    <w:abstractNumId w:val="8"/>
  </w:num>
  <w:num w:numId="10">
    <w:abstractNumId w:val="5"/>
  </w:num>
  <w:num w:numId="11">
    <w:abstractNumId w:val="4"/>
  </w:num>
  <w:num w:numId="12">
    <w:abstractNumId w:val="10"/>
  </w:num>
  <w:num w:numId="13">
    <w:abstractNumId w:val="7"/>
  </w:num>
  <w:num w:numId="14">
    <w:abstractNumId w:val="3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28A3"/>
    <w:rsid w:val="00086DDD"/>
    <w:rsid w:val="000C747A"/>
    <w:rsid w:val="000F5213"/>
    <w:rsid w:val="00110061"/>
    <w:rsid w:val="00121890"/>
    <w:rsid w:val="001304D9"/>
    <w:rsid w:val="001311DB"/>
    <w:rsid w:val="001552A9"/>
    <w:rsid w:val="001879F9"/>
    <w:rsid w:val="001E0D65"/>
    <w:rsid w:val="00245902"/>
    <w:rsid w:val="00257B66"/>
    <w:rsid w:val="00263AAF"/>
    <w:rsid w:val="00273BDD"/>
    <w:rsid w:val="002A2F6C"/>
    <w:rsid w:val="002B0D20"/>
    <w:rsid w:val="002B1788"/>
    <w:rsid w:val="002F7F79"/>
    <w:rsid w:val="00331993"/>
    <w:rsid w:val="0033510D"/>
    <w:rsid w:val="00387731"/>
    <w:rsid w:val="003C0F1B"/>
    <w:rsid w:val="003C1F6E"/>
    <w:rsid w:val="00404284"/>
    <w:rsid w:val="0045787E"/>
    <w:rsid w:val="00493412"/>
    <w:rsid w:val="00515886"/>
    <w:rsid w:val="005468F7"/>
    <w:rsid w:val="00583946"/>
    <w:rsid w:val="005E1403"/>
    <w:rsid w:val="00613BAB"/>
    <w:rsid w:val="006A66CC"/>
    <w:rsid w:val="006B10D1"/>
    <w:rsid w:val="006C6F69"/>
    <w:rsid w:val="00797A0B"/>
    <w:rsid w:val="007C1DFB"/>
    <w:rsid w:val="007C2649"/>
    <w:rsid w:val="007C39AF"/>
    <w:rsid w:val="007E19E5"/>
    <w:rsid w:val="007E37E0"/>
    <w:rsid w:val="007F1608"/>
    <w:rsid w:val="00802296"/>
    <w:rsid w:val="0083082C"/>
    <w:rsid w:val="008D5414"/>
    <w:rsid w:val="00942850"/>
    <w:rsid w:val="00A07BE5"/>
    <w:rsid w:val="00A40B6E"/>
    <w:rsid w:val="00A4730E"/>
    <w:rsid w:val="00A80F16"/>
    <w:rsid w:val="00A87F29"/>
    <w:rsid w:val="00A9268E"/>
    <w:rsid w:val="00AA4271"/>
    <w:rsid w:val="00AC7006"/>
    <w:rsid w:val="00AF7AA7"/>
    <w:rsid w:val="00B63251"/>
    <w:rsid w:val="00B71E12"/>
    <w:rsid w:val="00B75F67"/>
    <w:rsid w:val="00BA6680"/>
    <w:rsid w:val="00BB11C5"/>
    <w:rsid w:val="00C05D16"/>
    <w:rsid w:val="00C5533B"/>
    <w:rsid w:val="00C56CAA"/>
    <w:rsid w:val="00CA0B27"/>
    <w:rsid w:val="00CC0E15"/>
    <w:rsid w:val="00D257ED"/>
    <w:rsid w:val="00D277BA"/>
    <w:rsid w:val="00D628A3"/>
    <w:rsid w:val="00DE445A"/>
    <w:rsid w:val="00DF7EFD"/>
    <w:rsid w:val="00E14126"/>
    <w:rsid w:val="00E433B9"/>
    <w:rsid w:val="00EC5719"/>
    <w:rsid w:val="00F650A2"/>
    <w:rsid w:val="00F66DA0"/>
    <w:rsid w:val="00F70D3A"/>
    <w:rsid w:val="00FC1A6A"/>
    <w:rsid w:val="00FF3168"/>
    <w:rsid w:val="00FF6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8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28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628A3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D628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4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A230DF-F8E7-4346-B1D2-6984F3C58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960</Words>
  <Characters>5475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Вороненко Л.О.</dc:creator>
  <cp:lastModifiedBy>Вороненко Л.О.</cp:lastModifiedBy>
  <cp:revision>23</cp:revision>
  <cp:lastPrinted>2017-09-12T12:41:00Z</cp:lastPrinted>
  <dcterms:created xsi:type="dcterms:W3CDTF">2016-12-05T14:10:00Z</dcterms:created>
  <dcterms:modified xsi:type="dcterms:W3CDTF">2017-09-14T07:25:00Z</dcterms:modified>
</cp:coreProperties>
</file>