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22" w:rsidRPr="00247A22" w:rsidRDefault="00247A22" w:rsidP="00247A22">
      <w:pPr>
        <w:tabs>
          <w:tab w:val="left" w:pos="3960"/>
        </w:tabs>
        <w:rPr>
          <w:b/>
          <w:i/>
          <w:iCs/>
          <w:sz w:val="28"/>
          <w:szCs w:val="28"/>
          <w:lang w:val="uk-UA"/>
        </w:rPr>
      </w:pPr>
      <w:r>
        <w:rPr>
          <w:b/>
          <w:iCs/>
          <w:lang w:val="uk-UA"/>
        </w:rPr>
        <w:tab/>
      </w:r>
      <w:r w:rsidRPr="00247A22">
        <w:rPr>
          <w:b/>
          <w:iCs/>
          <w:sz w:val="28"/>
          <w:szCs w:val="28"/>
          <w:lang w:val="uk-UA"/>
        </w:rPr>
        <w:tab/>
      </w:r>
      <w:r w:rsidRPr="00247A22">
        <w:rPr>
          <w:b/>
          <w:i/>
          <w:iCs/>
          <w:sz w:val="28"/>
          <w:szCs w:val="28"/>
          <w:lang w:val="uk-UA"/>
        </w:rPr>
        <w:t xml:space="preserve">Конкурсній  комісії </w:t>
      </w:r>
      <w:r w:rsidR="008267EA">
        <w:rPr>
          <w:b/>
          <w:i/>
          <w:iCs/>
          <w:sz w:val="28"/>
          <w:szCs w:val="28"/>
          <w:lang w:val="uk-UA"/>
        </w:rPr>
        <w:t xml:space="preserve"> </w:t>
      </w:r>
      <w:r w:rsidRPr="00247A22">
        <w:rPr>
          <w:b/>
          <w:i/>
          <w:iCs/>
          <w:sz w:val="28"/>
          <w:szCs w:val="28"/>
          <w:lang w:val="uk-UA"/>
        </w:rPr>
        <w:t xml:space="preserve">апеляційного суду </w:t>
      </w:r>
    </w:p>
    <w:p w:rsidR="00247A22" w:rsidRPr="00247A22" w:rsidRDefault="00247A22" w:rsidP="00247A22">
      <w:pPr>
        <w:tabs>
          <w:tab w:val="left" w:pos="3960"/>
        </w:tabs>
        <w:ind w:left="3540" w:firstLine="708"/>
        <w:rPr>
          <w:b/>
          <w:i/>
          <w:iCs/>
          <w:sz w:val="28"/>
          <w:szCs w:val="28"/>
          <w:lang w:val="uk-UA"/>
        </w:rPr>
      </w:pPr>
      <w:r w:rsidRPr="00247A22">
        <w:rPr>
          <w:b/>
          <w:i/>
          <w:iCs/>
          <w:sz w:val="28"/>
          <w:szCs w:val="28"/>
          <w:lang w:val="uk-UA"/>
        </w:rPr>
        <w:t>Дніпропетровської  області</w:t>
      </w:r>
    </w:p>
    <w:p w:rsidR="00247A22" w:rsidRPr="00247A22" w:rsidRDefault="00247A22" w:rsidP="00247A22">
      <w:pPr>
        <w:tabs>
          <w:tab w:val="left" w:pos="4253"/>
        </w:tabs>
        <w:spacing w:after="120"/>
        <w:jc w:val="both"/>
        <w:rPr>
          <w:b/>
          <w:sz w:val="28"/>
          <w:szCs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ab/>
      </w:r>
      <w:r w:rsidRPr="00247A22">
        <w:rPr>
          <w:b/>
          <w:i/>
          <w:sz w:val="28"/>
          <w:szCs w:val="28"/>
          <w:lang w:val="uk-UA"/>
        </w:rPr>
        <w:tab/>
      </w:r>
      <w:r w:rsidRPr="00247A22">
        <w:rPr>
          <w:b/>
          <w:sz w:val="28"/>
          <w:szCs w:val="28"/>
          <w:lang w:val="uk-UA"/>
        </w:rPr>
        <w:t>____________________________________</w:t>
      </w:r>
    </w:p>
    <w:p w:rsidR="00247A22" w:rsidRPr="00247A22" w:rsidRDefault="00247A22" w:rsidP="00247A22">
      <w:pPr>
        <w:spacing w:after="120"/>
        <w:ind w:left="4111"/>
        <w:jc w:val="both"/>
        <w:rPr>
          <w:b/>
          <w:sz w:val="28"/>
          <w:szCs w:val="28"/>
          <w:lang w:val="uk-UA"/>
        </w:rPr>
      </w:pPr>
      <w:r w:rsidRPr="00247A22">
        <w:rPr>
          <w:b/>
          <w:sz w:val="28"/>
          <w:szCs w:val="28"/>
          <w:lang w:val="uk-UA"/>
        </w:rPr>
        <w:tab/>
        <w:t>____________________________________</w:t>
      </w:r>
    </w:p>
    <w:p w:rsidR="00247A22" w:rsidRPr="00477E9F" w:rsidRDefault="00247A22" w:rsidP="00247A22">
      <w:pPr>
        <w:spacing w:after="120"/>
        <w:ind w:left="4253" w:right="-426" w:hanging="8"/>
        <w:rPr>
          <w:sz w:val="22"/>
          <w:szCs w:val="22"/>
          <w:lang w:val="uk-UA"/>
        </w:rPr>
      </w:pPr>
      <w:r w:rsidRPr="00477E9F">
        <w:rPr>
          <w:b/>
          <w:sz w:val="22"/>
          <w:szCs w:val="22"/>
          <w:lang w:val="uk-UA"/>
        </w:rPr>
        <w:t>(</w:t>
      </w:r>
      <w:r w:rsidRPr="00477E9F">
        <w:rPr>
          <w:bCs/>
          <w:sz w:val="22"/>
          <w:szCs w:val="22"/>
          <w:lang w:val="uk-UA"/>
        </w:rPr>
        <w:t>прізвище</w:t>
      </w:r>
      <w:r w:rsidRPr="00477E9F">
        <w:rPr>
          <w:sz w:val="22"/>
          <w:szCs w:val="22"/>
          <w:lang w:val="uk-UA"/>
        </w:rPr>
        <w:t xml:space="preserve">, ім’я, по батькові кандидата в  </w:t>
      </w:r>
      <w:proofErr w:type="spellStart"/>
      <w:r w:rsidRPr="00477E9F">
        <w:rPr>
          <w:sz w:val="22"/>
          <w:szCs w:val="22"/>
          <w:lang w:val="uk-UA"/>
        </w:rPr>
        <w:t>родов</w:t>
      </w:r>
      <w:proofErr w:type="spellEnd"/>
      <w:r w:rsidRPr="00477E9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.</w:t>
      </w:r>
      <w:r w:rsidRPr="00477E9F">
        <w:rPr>
          <w:sz w:val="22"/>
          <w:szCs w:val="22"/>
          <w:lang w:val="uk-UA"/>
        </w:rPr>
        <w:t xml:space="preserve"> відмін.)</w:t>
      </w:r>
    </w:p>
    <w:p w:rsidR="00247A22" w:rsidRPr="00247A22" w:rsidRDefault="00247A22" w:rsidP="00247A22">
      <w:pPr>
        <w:spacing w:after="120"/>
        <w:ind w:left="4111"/>
        <w:jc w:val="both"/>
        <w:rPr>
          <w:b/>
          <w:bCs/>
          <w:i/>
          <w:sz w:val="28"/>
          <w:szCs w:val="28"/>
          <w:lang w:val="uk-UA"/>
        </w:rPr>
      </w:pPr>
      <w:r w:rsidRPr="00474DB7">
        <w:rPr>
          <w:b/>
          <w:sz w:val="32"/>
          <w:szCs w:val="32"/>
          <w:lang w:val="uk-UA"/>
        </w:rPr>
        <w:tab/>
      </w:r>
      <w:r w:rsidRPr="00247A22">
        <w:rPr>
          <w:b/>
          <w:i/>
          <w:sz w:val="28"/>
          <w:szCs w:val="28"/>
          <w:lang w:val="uk-UA"/>
        </w:rPr>
        <w:t>як</w:t>
      </w:r>
      <w:r w:rsidRPr="00247A22">
        <w:rPr>
          <w:b/>
          <w:bCs/>
          <w:i/>
          <w:sz w:val="28"/>
          <w:szCs w:val="28"/>
          <w:lang w:val="uk-UA"/>
        </w:rPr>
        <w:t>ий(яка) проживає за адресою:</w:t>
      </w:r>
    </w:p>
    <w:p w:rsidR="00247A22" w:rsidRPr="00247A22" w:rsidRDefault="00247A22" w:rsidP="00247A22">
      <w:pPr>
        <w:spacing w:after="120"/>
        <w:ind w:left="4111"/>
        <w:jc w:val="both"/>
        <w:rPr>
          <w:b/>
          <w:i/>
          <w:sz w:val="28"/>
          <w:szCs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ab/>
        <w:t>____________________________________</w:t>
      </w:r>
    </w:p>
    <w:p w:rsidR="00247A22" w:rsidRPr="00247A22" w:rsidRDefault="00247A22" w:rsidP="00247A22">
      <w:pPr>
        <w:spacing w:after="120"/>
        <w:ind w:left="4111"/>
        <w:jc w:val="both"/>
        <w:rPr>
          <w:b/>
          <w:i/>
          <w:sz w:val="28"/>
          <w:szCs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ab/>
        <w:t>___________________________________,</w:t>
      </w:r>
    </w:p>
    <w:p w:rsidR="00247A22" w:rsidRPr="0054740D" w:rsidRDefault="00247A22" w:rsidP="00247A22">
      <w:pPr>
        <w:spacing w:after="120"/>
        <w:ind w:left="4253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_________________________________________,</w:t>
      </w:r>
    </w:p>
    <w:p w:rsidR="00247A22" w:rsidRPr="00247A22" w:rsidRDefault="00247A22" w:rsidP="00247A22">
      <w:pPr>
        <w:spacing w:after="120"/>
        <w:ind w:left="4111"/>
        <w:jc w:val="center"/>
        <w:rPr>
          <w:sz w:val="22"/>
          <w:szCs w:val="22"/>
        </w:rPr>
      </w:pPr>
      <w:r w:rsidRPr="00247A22">
        <w:rPr>
          <w:i/>
          <w:sz w:val="22"/>
          <w:szCs w:val="22"/>
          <w:lang w:val="uk-UA"/>
        </w:rPr>
        <w:t>(</w:t>
      </w:r>
      <w:r w:rsidRPr="00247A22">
        <w:rPr>
          <w:i/>
          <w:sz w:val="22"/>
          <w:szCs w:val="22"/>
          <w:lang w:val="uk-UA"/>
        </w:rPr>
        <w:tab/>
        <w:t>номер контактного телефону)</w:t>
      </w:r>
    </w:p>
    <w:p w:rsidR="00247A22" w:rsidRPr="00477E9F" w:rsidRDefault="00247A22" w:rsidP="00247A22">
      <w:pPr>
        <w:spacing w:after="120"/>
        <w:ind w:left="4111"/>
        <w:rPr>
          <w:sz w:val="22"/>
          <w:szCs w:val="22"/>
          <w:lang w:val="uk-UA"/>
        </w:rPr>
      </w:pPr>
      <w:r w:rsidRPr="00D67113">
        <w:rPr>
          <w:b/>
          <w:sz w:val="28"/>
          <w:szCs w:val="28"/>
          <w:lang w:val="en-US"/>
        </w:rPr>
        <w:t>e</w:t>
      </w:r>
      <w:r w:rsidRPr="00D67113">
        <w:rPr>
          <w:b/>
          <w:sz w:val="28"/>
          <w:szCs w:val="28"/>
        </w:rPr>
        <w:t>-</w:t>
      </w:r>
      <w:r w:rsidRPr="00D67113">
        <w:rPr>
          <w:b/>
          <w:sz w:val="28"/>
          <w:szCs w:val="28"/>
          <w:lang w:val="en-US"/>
        </w:rPr>
        <w:t>mail</w:t>
      </w:r>
      <w:r w:rsidRPr="00D67113">
        <w:rPr>
          <w:sz w:val="32"/>
          <w:szCs w:val="32"/>
          <w:lang w:val="uk-UA"/>
        </w:rPr>
        <w:t>______________</w:t>
      </w:r>
      <w:r w:rsidRPr="00D67113">
        <w:rPr>
          <w:sz w:val="32"/>
          <w:szCs w:val="32"/>
        </w:rPr>
        <w:t>@</w:t>
      </w:r>
      <w:r w:rsidRPr="00D67113">
        <w:rPr>
          <w:sz w:val="32"/>
          <w:szCs w:val="32"/>
          <w:lang w:val="uk-UA"/>
        </w:rPr>
        <w:t>___________</w:t>
      </w:r>
      <w:r>
        <w:rPr>
          <w:i/>
          <w:iCs/>
          <w:sz w:val="28"/>
          <w:lang w:val="uk-UA"/>
        </w:rPr>
        <w:tab/>
      </w:r>
      <w:r>
        <w:rPr>
          <w:i/>
          <w:iCs/>
          <w:sz w:val="28"/>
          <w:lang w:val="uk-UA"/>
        </w:rPr>
        <w:tab/>
        <w:t xml:space="preserve">             </w:t>
      </w:r>
      <w:r w:rsidRPr="00477E9F">
        <w:rPr>
          <w:i/>
          <w:iCs/>
          <w:sz w:val="22"/>
          <w:szCs w:val="22"/>
        </w:rPr>
        <w:t>(</w:t>
      </w:r>
      <w:proofErr w:type="spellStart"/>
      <w:r w:rsidRPr="00477E9F">
        <w:rPr>
          <w:i/>
          <w:iCs/>
          <w:sz w:val="22"/>
          <w:szCs w:val="22"/>
        </w:rPr>
        <w:t>заповнюється</w:t>
      </w:r>
      <w:proofErr w:type="spellEnd"/>
      <w:r w:rsidRPr="00477E9F">
        <w:rPr>
          <w:i/>
          <w:iCs/>
          <w:sz w:val="22"/>
          <w:szCs w:val="22"/>
        </w:rPr>
        <w:t xml:space="preserve"> </w:t>
      </w:r>
      <w:proofErr w:type="spellStart"/>
      <w:r w:rsidRPr="00477E9F">
        <w:rPr>
          <w:i/>
          <w:iCs/>
          <w:sz w:val="22"/>
          <w:szCs w:val="22"/>
        </w:rPr>
        <w:t>друкованими</w:t>
      </w:r>
      <w:proofErr w:type="spellEnd"/>
      <w:r w:rsidRPr="00477E9F">
        <w:rPr>
          <w:i/>
          <w:iCs/>
          <w:sz w:val="22"/>
          <w:szCs w:val="22"/>
        </w:rPr>
        <w:t xml:space="preserve"> </w:t>
      </w:r>
      <w:proofErr w:type="spellStart"/>
      <w:r w:rsidRPr="00477E9F">
        <w:rPr>
          <w:i/>
          <w:iCs/>
          <w:sz w:val="22"/>
          <w:szCs w:val="22"/>
        </w:rPr>
        <w:t>літерами</w:t>
      </w:r>
      <w:proofErr w:type="spellEnd"/>
      <w:r w:rsidRPr="00477E9F">
        <w:rPr>
          <w:i/>
          <w:iCs/>
          <w:sz w:val="22"/>
          <w:szCs w:val="22"/>
        </w:rPr>
        <w:t>)</w:t>
      </w:r>
      <w:r w:rsidRPr="00477E9F">
        <w:rPr>
          <w:i/>
          <w:iCs/>
          <w:sz w:val="22"/>
          <w:szCs w:val="22"/>
          <w:lang w:val="uk-UA"/>
        </w:rPr>
        <w:tab/>
      </w:r>
      <w:r w:rsidRPr="00477E9F">
        <w:rPr>
          <w:i/>
          <w:iCs/>
          <w:sz w:val="22"/>
          <w:szCs w:val="22"/>
          <w:lang w:val="uk-UA"/>
        </w:rPr>
        <w:tab/>
      </w:r>
    </w:p>
    <w:p w:rsidR="00247A22" w:rsidRDefault="00247A22" w:rsidP="00247A22">
      <w:pPr>
        <w:rPr>
          <w:lang w:val="uk-UA"/>
        </w:rPr>
      </w:pPr>
    </w:p>
    <w:p w:rsidR="00247A22" w:rsidRPr="00247A22" w:rsidRDefault="00247A22" w:rsidP="00247A22">
      <w:pPr>
        <w:pStyle w:val="4"/>
        <w:jc w:val="center"/>
        <w:rPr>
          <w:rFonts w:eastAsia="Arial Unicode MS"/>
          <w:bCs w:val="0"/>
          <w:i/>
        </w:rPr>
      </w:pPr>
      <w:proofErr w:type="gramStart"/>
      <w:r w:rsidRPr="00247A22">
        <w:rPr>
          <w:bCs w:val="0"/>
          <w:i/>
        </w:rPr>
        <w:t>З</w:t>
      </w:r>
      <w:proofErr w:type="gramEnd"/>
      <w:r w:rsidRPr="00247A22">
        <w:rPr>
          <w:bCs w:val="0"/>
          <w:i/>
        </w:rPr>
        <w:t xml:space="preserve"> А Я В А</w:t>
      </w:r>
    </w:p>
    <w:p w:rsidR="00247A22" w:rsidRPr="00247A22" w:rsidRDefault="00247A22" w:rsidP="00247A22">
      <w:pPr>
        <w:rPr>
          <w:b/>
          <w:i/>
          <w:sz w:val="28"/>
          <w:szCs w:val="28"/>
          <w:lang w:val="uk-UA"/>
        </w:rPr>
      </w:pPr>
    </w:p>
    <w:p w:rsidR="00247A22" w:rsidRPr="00247A22" w:rsidRDefault="00247A22" w:rsidP="00247A22">
      <w:pPr>
        <w:pStyle w:val="a3"/>
        <w:ind w:right="283" w:firstLine="567"/>
        <w:jc w:val="left"/>
        <w:rPr>
          <w:b/>
          <w:i/>
          <w:szCs w:val="28"/>
        </w:rPr>
      </w:pPr>
      <w:r w:rsidRPr="00247A22">
        <w:rPr>
          <w:b/>
          <w:i/>
          <w:szCs w:val="28"/>
        </w:rPr>
        <w:t xml:space="preserve">Прошу допустити мене до участі в конкурсі на зайняття </w:t>
      </w:r>
      <w:r>
        <w:rPr>
          <w:b/>
          <w:i/>
          <w:szCs w:val="28"/>
        </w:rPr>
        <w:t xml:space="preserve">посади </w:t>
      </w:r>
      <w:r w:rsidRPr="00247A22">
        <w:rPr>
          <w:b/>
          <w:i/>
          <w:szCs w:val="28"/>
        </w:rPr>
        <w:t>___________________________</w:t>
      </w:r>
      <w:r>
        <w:rPr>
          <w:b/>
          <w:i/>
          <w:szCs w:val="28"/>
        </w:rPr>
        <w:t xml:space="preserve">____________ </w:t>
      </w:r>
      <w:r w:rsidRPr="00247A22">
        <w:rPr>
          <w:b/>
          <w:i/>
          <w:szCs w:val="28"/>
        </w:rPr>
        <w:t>_______________________</w:t>
      </w:r>
    </w:p>
    <w:p w:rsidR="00247A22" w:rsidRPr="00247A22" w:rsidRDefault="00247A22" w:rsidP="00247A22">
      <w:pPr>
        <w:spacing w:after="120"/>
        <w:ind w:right="283"/>
        <w:rPr>
          <w:b/>
          <w:i/>
          <w:sz w:val="28"/>
          <w:szCs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>________________________________________________________</w:t>
      </w:r>
      <w:r>
        <w:rPr>
          <w:b/>
          <w:i/>
          <w:sz w:val="28"/>
          <w:szCs w:val="28"/>
          <w:lang w:val="uk-UA"/>
        </w:rPr>
        <w:t>____</w:t>
      </w:r>
      <w:r w:rsidRPr="00247A22">
        <w:rPr>
          <w:b/>
          <w:i/>
          <w:sz w:val="28"/>
          <w:szCs w:val="28"/>
          <w:lang w:val="uk-UA"/>
        </w:rPr>
        <w:t>___</w:t>
      </w:r>
    </w:p>
    <w:p w:rsidR="00247A22" w:rsidRDefault="00247A22" w:rsidP="00247A22">
      <w:pPr>
        <w:spacing w:after="120"/>
        <w:rPr>
          <w:sz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>з метою</w:t>
      </w:r>
      <w:r w:rsidRPr="0054740D">
        <w:rPr>
          <w:b/>
          <w:i/>
          <w:sz w:val="32"/>
          <w:szCs w:val="32"/>
          <w:lang w:val="uk-UA"/>
        </w:rPr>
        <w:t xml:space="preserve"> ______</w:t>
      </w:r>
      <w:r w:rsidRPr="0054740D">
        <w:rPr>
          <w:b/>
          <w:sz w:val="28"/>
          <w:lang w:val="uk-UA"/>
        </w:rPr>
        <w:t>___________</w:t>
      </w:r>
      <w:r>
        <w:rPr>
          <w:sz w:val="28"/>
          <w:lang w:val="uk-UA"/>
        </w:rPr>
        <w:t>________________________________________</w:t>
      </w:r>
    </w:p>
    <w:p w:rsidR="00247A22" w:rsidRPr="00477E9F" w:rsidRDefault="00247A22" w:rsidP="00247A22">
      <w:pPr>
        <w:spacing w:after="120"/>
        <w:ind w:firstLine="708"/>
        <w:rPr>
          <w:sz w:val="22"/>
          <w:szCs w:val="22"/>
          <w:lang w:val="uk-UA"/>
        </w:rPr>
      </w:pPr>
      <w:r w:rsidRPr="00477E9F">
        <w:rPr>
          <w:sz w:val="22"/>
          <w:szCs w:val="22"/>
          <w:lang w:val="uk-UA"/>
        </w:rPr>
        <w:t xml:space="preserve">        </w:t>
      </w:r>
      <w:r>
        <w:rPr>
          <w:sz w:val="22"/>
          <w:szCs w:val="22"/>
          <w:lang w:val="uk-UA"/>
        </w:rPr>
        <w:t xml:space="preserve">           </w:t>
      </w:r>
      <w:r w:rsidRPr="00477E9F">
        <w:rPr>
          <w:sz w:val="22"/>
          <w:szCs w:val="22"/>
          <w:lang w:val="uk-UA"/>
        </w:rPr>
        <w:t>(зазначення основних мотивів щодо зайняття посади державної служби)</w:t>
      </w:r>
    </w:p>
    <w:p w:rsidR="00247A22" w:rsidRDefault="00247A22" w:rsidP="00247A22">
      <w:pPr>
        <w:spacing w:after="120"/>
        <w:rPr>
          <w:lang w:val="uk-UA"/>
        </w:rPr>
      </w:pPr>
      <w:r>
        <w:rPr>
          <w:lang w:val="uk-UA"/>
        </w:rPr>
        <w:t>____________________________________________________________________________ .</w:t>
      </w:r>
    </w:p>
    <w:p w:rsidR="00247A22" w:rsidRPr="003E0635" w:rsidRDefault="00247A22" w:rsidP="00247A22">
      <w:pPr>
        <w:spacing w:after="120"/>
        <w:ind w:firstLine="567"/>
        <w:rPr>
          <w:b/>
          <w:i/>
          <w:sz w:val="28"/>
          <w:szCs w:val="28"/>
          <w:lang w:val="uk-UA"/>
        </w:rPr>
      </w:pPr>
      <w:r w:rsidRPr="003E0635">
        <w:rPr>
          <w:b/>
          <w:i/>
          <w:sz w:val="28"/>
          <w:szCs w:val="28"/>
          <w:lang w:val="uk-UA"/>
        </w:rPr>
        <w:t>Підтверджую достовірність інформації у поданих мною документах</w:t>
      </w:r>
      <w:r>
        <w:rPr>
          <w:b/>
          <w:i/>
          <w:sz w:val="28"/>
          <w:szCs w:val="28"/>
          <w:lang w:val="uk-UA"/>
        </w:rPr>
        <w:t>.</w:t>
      </w:r>
    </w:p>
    <w:p w:rsidR="00247A22" w:rsidRPr="00477E9F" w:rsidRDefault="00247A22" w:rsidP="00247A22">
      <w:pPr>
        <w:pStyle w:val="a5"/>
        <w:jc w:val="center"/>
        <w:rPr>
          <w:sz w:val="22"/>
          <w:szCs w:val="22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</w:t>
      </w:r>
      <w:proofErr w:type="spellStart"/>
      <w:r w:rsidRPr="003E0635">
        <w:rPr>
          <w:b/>
          <w:i/>
          <w:sz w:val="28"/>
          <w:szCs w:val="28"/>
        </w:rPr>
        <w:t>Інформацію</w:t>
      </w:r>
      <w:proofErr w:type="spellEnd"/>
      <w:r w:rsidRPr="003E0635">
        <w:rPr>
          <w:b/>
          <w:i/>
          <w:sz w:val="28"/>
          <w:szCs w:val="28"/>
        </w:rPr>
        <w:t xml:space="preserve"> про </w:t>
      </w:r>
      <w:proofErr w:type="spellStart"/>
      <w:r w:rsidRPr="003E0635">
        <w:rPr>
          <w:b/>
          <w:i/>
          <w:sz w:val="28"/>
          <w:szCs w:val="28"/>
        </w:rPr>
        <w:t>проведення</w:t>
      </w:r>
      <w:proofErr w:type="spellEnd"/>
      <w:r w:rsidRPr="003E0635">
        <w:rPr>
          <w:b/>
          <w:i/>
          <w:sz w:val="28"/>
          <w:szCs w:val="28"/>
        </w:rPr>
        <w:t xml:space="preserve"> конкурсу прошу </w:t>
      </w:r>
      <w:proofErr w:type="spellStart"/>
      <w:r w:rsidRPr="003E0635">
        <w:rPr>
          <w:b/>
          <w:i/>
          <w:sz w:val="28"/>
          <w:szCs w:val="28"/>
        </w:rPr>
        <w:t>повідомляти</w:t>
      </w:r>
      <w:proofErr w:type="spellEnd"/>
      <w:r w:rsidRPr="003E0635">
        <w:rPr>
          <w:b/>
          <w:i/>
          <w:sz w:val="28"/>
          <w:szCs w:val="28"/>
        </w:rPr>
        <w:t xml:space="preserve"> </w:t>
      </w:r>
      <w:proofErr w:type="spellStart"/>
      <w:r w:rsidRPr="003E0635">
        <w:rPr>
          <w:b/>
          <w:i/>
          <w:sz w:val="28"/>
          <w:szCs w:val="28"/>
        </w:rPr>
        <w:t>мені</w:t>
      </w:r>
      <w:proofErr w:type="spellEnd"/>
      <w:r w:rsidRPr="003E0635">
        <w:rPr>
          <w:b/>
          <w:i/>
          <w:sz w:val="28"/>
          <w:szCs w:val="28"/>
        </w:rPr>
        <w:t xml:space="preserve"> шляхом</w:t>
      </w:r>
      <w:r>
        <w:rPr>
          <w:lang w:val="uk-UA"/>
        </w:rPr>
        <w:t xml:space="preserve"> </w:t>
      </w:r>
      <w:r w:rsidRPr="002F4B65">
        <w:t xml:space="preserve"> </w:t>
      </w:r>
      <w:r w:rsidRPr="00477E9F">
        <w:rPr>
          <w:sz w:val="22"/>
          <w:szCs w:val="22"/>
        </w:rPr>
        <w:t xml:space="preserve">(обрати та </w:t>
      </w:r>
      <w:proofErr w:type="spellStart"/>
      <w:r w:rsidRPr="00477E9F">
        <w:rPr>
          <w:sz w:val="22"/>
          <w:szCs w:val="22"/>
        </w:rPr>
        <w:t>зазначити</w:t>
      </w:r>
      <w:proofErr w:type="spellEnd"/>
      <w:r w:rsidRPr="00477E9F">
        <w:rPr>
          <w:sz w:val="22"/>
          <w:szCs w:val="22"/>
        </w:rPr>
        <w:t xml:space="preserve"> один </w:t>
      </w:r>
      <w:proofErr w:type="spellStart"/>
      <w:r w:rsidRPr="00477E9F">
        <w:rPr>
          <w:sz w:val="22"/>
          <w:szCs w:val="22"/>
        </w:rPr>
        <w:t>із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запропонованих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способів</w:t>
      </w:r>
      <w:proofErr w:type="spellEnd"/>
      <w:r w:rsidRPr="00477E9F">
        <w:rPr>
          <w:sz w:val="22"/>
          <w:szCs w:val="22"/>
        </w:rPr>
        <w:t>):</w:t>
      </w:r>
    </w:p>
    <w:p w:rsidR="00247A22" w:rsidRPr="002F4B65" w:rsidRDefault="00247A22" w:rsidP="00247A22">
      <w:pPr>
        <w:pStyle w:val="a5"/>
        <w:rPr>
          <w:sz w:val="20"/>
          <w:szCs w:val="20"/>
        </w:rPr>
      </w:pPr>
      <w:r w:rsidRPr="002F4B65">
        <w:t> </w:t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1" name="Рисунок 1" descr="C:\Users\voytovich\AppData\Roaming\Liga70\Client\Session\KP170648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ytovich\AppData\Roaming\Liga70\Client\Session\KP170648_IMG_001.gif"/>
                    <pic:cNvPicPr>
                      <a:picLocks noChangeAspect="1" noChangeArrowheads="1"/>
                    </pic:cNvPicPr>
                  </pic:nvPicPr>
                  <pic:blipFill>
                    <a:blip r:link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4B65">
        <w:t xml:space="preserve"> </w:t>
      </w:r>
      <w:proofErr w:type="spellStart"/>
      <w:r w:rsidRPr="002F4B65">
        <w:t>надсилання</w:t>
      </w:r>
      <w:proofErr w:type="spellEnd"/>
      <w:r w:rsidRPr="002F4B65">
        <w:t xml:space="preserve"> листа на </w:t>
      </w:r>
      <w:proofErr w:type="spellStart"/>
      <w:r w:rsidRPr="002F4B65">
        <w:t>зазначену</w:t>
      </w:r>
      <w:proofErr w:type="spellEnd"/>
      <w:r w:rsidRPr="002F4B65">
        <w:t xml:space="preserve"> адресу;</w:t>
      </w:r>
      <w:r w:rsidRPr="002F4B65">
        <w:br/>
        <w:t> </w:t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2" name="Рисунок 2" descr="C:\Users\voytovich\AppData\Roaming\Liga70\Client\Session\KP170648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ytovich\AppData\Roaming\Liga70\Client\Session\KP170648_IMG_001.GIF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4B65">
        <w:t xml:space="preserve"> </w:t>
      </w:r>
      <w:proofErr w:type="spellStart"/>
      <w:r w:rsidRPr="002F4B65">
        <w:t>надсилання</w:t>
      </w:r>
      <w:proofErr w:type="spellEnd"/>
      <w:r w:rsidRPr="002F4B65">
        <w:t xml:space="preserve"> </w:t>
      </w:r>
      <w:proofErr w:type="spellStart"/>
      <w:r w:rsidRPr="002F4B65">
        <w:t>електронного</w:t>
      </w:r>
      <w:proofErr w:type="spellEnd"/>
      <w:r w:rsidRPr="002F4B65">
        <w:t xml:space="preserve"> листа на </w:t>
      </w:r>
      <w:proofErr w:type="spellStart"/>
      <w:r w:rsidRPr="002F4B65">
        <w:t>зазначену</w:t>
      </w:r>
      <w:proofErr w:type="spellEnd"/>
      <w:r w:rsidRPr="002F4B65">
        <w:t xml:space="preserve"> </w:t>
      </w:r>
      <w:proofErr w:type="spellStart"/>
      <w:r w:rsidRPr="002F4B65">
        <w:t>електронну</w:t>
      </w:r>
      <w:proofErr w:type="spellEnd"/>
      <w:r w:rsidRPr="002F4B65">
        <w:t xml:space="preserve"> адресу;</w:t>
      </w:r>
      <w:r w:rsidRPr="002F4B65">
        <w:br/>
        <w:t> </w:t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3" name="Рисунок 3" descr="C:\Users\voytovich\AppData\Roaming\Liga70\Client\Session\KP170648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ytovich\AppData\Roaming\Liga70\Client\Session\KP170648_IMG_001.GIF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4B65">
        <w:t xml:space="preserve"> телефонного </w:t>
      </w:r>
      <w:proofErr w:type="spellStart"/>
      <w:r w:rsidRPr="002F4B65">
        <w:t>дзвінка</w:t>
      </w:r>
      <w:proofErr w:type="spellEnd"/>
      <w:r w:rsidRPr="002F4B65">
        <w:t xml:space="preserve"> за номером </w:t>
      </w:r>
      <w:r>
        <w:rPr>
          <w:lang w:val="uk-UA"/>
        </w:rPr>
        <w:t>________________________________</w:t>
      </w:r>
      <w:r w:rsidRPr="002F4B65">
        <w:t>______;</w:t>
      </w:r>
      <w:r w:rsidRPr="002F4B65">
        <w:br/>
        <w:t> </w:t>
      </w:r>
      <w:r>
        <w:rPr>
          <w:noProof/>
        </w:rPr>
        <w:drawing>
          <wp:inline distT="0" distB="0" distL="0" distR="0">
            <wp:extent cx="95250" cy="95250"/>
            <wp:effectExtent l="19050" t="0" r="0" b="0"/>
            <wp:docPr id="4" name="Рисунок 4" descr="C:\Users\voytovich\AppData\Roaming\Liga70\Client\Session\KP170648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ytovich\AppData\Roaming\Liga70\Client\Session\KP170648_IMG_001.GIF"/>
                    <pic:cNvPicPr>
                      <a:picLocks noChangeAspect="1" noChangeArrowheads="1"/>
                    </pic:cNvPicPr>
                  </pic:nvPicPr>
                  <pic:blipFill>
                    <a:blip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4B65">
        <w:t xml:space="preserve"> __________________________________________________________________________.</w:t>
      </w:r>
      <w:r w:rsidRPr="002F4B65">
        <w:br/>
      </w:r>
      <w:r w:rsidRPr="002F4B65">
        <w:rPr>
          <w:sz w:val="20"/>
          <w:szCs w:val="20"/>
        </w:rPr>
        <w:t>                                                                        (</w:t>
      </w:r>
      <w:proofErr w:type="spellStart"/>
      <w:r w:rsidRPr="002F4B65">
        <w:rPr>
          <w:sz w:val="20"/>
          <w:szCs w:val="20"/>
        </w:rPr>
        <w:t>зазначити</w:t>
      </w:r>
      <w:proofErr w:type="spellEnd"/>
      <w:r w:rsidRPr="002F4B65">
        <w:rPr>
          <w:sz w:val="20"/>
          <w:szCs w:val="20"/>
        </w:rPr>
        <w:t xml:space="preserve"> </w:t>
      </w:r>
      <w:proofErr w:type="spellStart"/>
      <w:r w:rsidRPr="002F4B65">
        <w:rPr>
          <w:sz w:val="20"/>
          <w:szCs w:val="20"/>
        </w:rPr>
        <w:t>інший</w:t>
      </w:r>
      <w:proofErr w:type="spellEnd"/>
      <w:r w:rsidRPr="002F4B65">
        <w:rPr>
          <w:sz w:val="20"/>
          <w:szCs w:val="20"/>
        </w:rPr>
        <w:t xml:space="preserve"> </w:t>
      </w:r>
      <w:proofErr w:type="spellStart"/>
      <w:r w:rsidRPr="002F4B65">
        <w:rPr>
          <w:sz w:val="20"/>
          <w:szCs w:val="20"/>
        </w:rPr>
        <w:t>доступний</w:t>
      </w:r>
      <w:proofErr w:type="spellEnd"/>
      <w:r w:rsidRPr="002F4B65">
        <w:rPr>
          <w:sz w:val="20"/>
          <w:szCs w:val="20"/>
        </w:rPr>
        <w:t xml:space="preserve"> </w:t>
      </w:r>
      <w:proofErr w:type="spellStart"/>
      <w:r w:rsidRPr="002F4B65">
        <w:rPr>
          <w:sz w:val="20"/>
          <w:szCs w:val="20"/>
        </w:rPr>
        <w:t>спосіб</w:t>
      </w:r>
      <w:proofErr w:type="spellEnd"/>
      <w:r w:rsidRPr="002F4B65">
        <w:rPr>
          <w:sz w:val="20"/>
          <w:szCs w:val="20"/>
        </w:rPr>
        <w:t>)*</w:t>
      </w:r>
    </w:p>
    <w:p w:rsidR="00247A22" w:rsidRPr="00247A22" w:rsidRDefault="00247A22" w:rsidP="00247A22">
      <w:pPr>
        <w:spacing w:after="120"/>
        <w:ind w:firstLine="708"/>
        <w:rPr>
          <w:b/>
          <w:i/>
          <w:sz w:val="28"/>
          <w:szCs w:val="28"/>
          <w:lang w:val="uk-UA"/>
        </w:rPr>
      </w:pPr>
      <w:r w:rsidRPr="00247A22">
        <w:rPr>
          <w:b/>
          <w:i/>
          <w:sz w:val="28"/>
          <w:szCs w:val="28"/>
          <w:lang w:val="uk-UA"/>
        </w:rPr>
        <w:t>Додаток:</w:t>
      </w:r>
      <w:r w:rsidRPr="00247A22">
        <w:rPr>
          <w:b/>
          <w:i/>
          <w:sz w:val="28"/>
          <w:szCs w:val="28"/>
          <w:lang w:val="uk-UA"/>
        </w:rPr>
        <w:tab/>
        <w:t>резюме в довільній формі.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500"/>
      </w:tblGrid>
      <w:tr w:rsidR="00247A22" w:rsidRPr="00247A22" w:rsidTr="00477B05">
        <w:trPr>
          <w:tblCellSpacing w:w="22" w:type="dxa"/>
          <w:jc w:val="center"/>
        </w:trPr>
        <w:tc>
          <w:tcPr>
            <w:tcW w:w="4958" w:type="pct"/>
            <w:hideMark/>
          </w:tcPr>
          <w:p w:rsidR="00247A22" w:rsidRPr="00247A22" w:rsidRDefault="00247A22" w:rsidP="00477B05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</w:tbl>
    <w:p w:rsidR="00247A22" w:rsidRPr="00247A22" w:rsidRDefault="00247A22" w:rsidP="00247A22">
      <w:pPr>
        <w:pStyle w:val="a5"/>
        <w:jc w:val="both"/>
        <w:rPr>
          <w:b/>
          <w:sz w:val="22"/>
          <w:szCs w:val="22"/>
          <w:lang w:val="uk-UA"/>
        </w:rPr>
      </w:pPr>
      <w:r>
        <w:rPr>
          <w:b/>
          <w:sz w:val="28"/>
          <w:lang w:val="uk-UA"/>
        </w:rPr>
        <w:t xml:space="preserve">_______________   _____                                       </w:t>
      </w:r>
      <w:r w:rsidRPr="00247A22">
        <w:rPr>
          <w:b/>
          <w:sz w:val="22"/>
          <w:szCs w:val="22"/>
          <w:lang w:val="uk-UA"/>
        </w:rPr>
        <w:t>___________________</w:t>
      </w:r>
    </w:p>
    <w:p w:rsidR="00247A22" w:rsidRPr="00247A22" w:rsidRDefault="00247A22" w:rsidP="00247A22">
      <w:pPr>
        <w:spacing w:after="120"/>
        <w:ind w:left="720"/>
        <w:jc w:val="both"/>
        <w:rPr>
          <w:sz w:val="22"/>
          <w:szCs w:val="22"/>
          <w:lang w:val="uk-UA"/>
        </w:rPr>
      </w:pPr>
      <w:r w:rsidRPr="00247A22">
        <w:rPr>
          <w:sz w:val="22"/>
          <w:szCs w:val="22"/>
          <w:lang w:val="uk-UA"/>
        </w:rPr>
        <w:t xml:space="preserve">   дата</w:t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</w:r>
      <w:r w:rsidRPr="00247A22">
        <w:rPr>
          <w:sz w:val="22"/>
          <w:szCs w:val="22"/>
          <w:lang w:val="uk-UA"/>
        </w:rPr>
        <w:tab/>
        <w:t xml:space="preserve">                       підпис</w:t>
      </w:r>
    </w:p>
    <w:p w:rsidR="00996DDF" w:rsidRPr="00247A22" w:rsidRDefault="00247A22" w:rsidP="00247A22">
      <w:pPr>
        <w:spacing w:after="120"/>
        <w:jc w:val="both"/>
        <w:rPr>
          <w:lang w:val="uk-UA"/>
        </w:rPr>
      </w:pPr>
      <w:r w:rsidRPr="00477E9F">
        <w:rPr>
          <w:sz w:val="22"/>
          <w:szCs w:val="22"/>
        </w:rPr>
        <w:t xml:space="preserve">* У </w:t>
      </w:r>
      <w:proofErr w:type="spellStart"/>
      <w:r w:rsidRPr="00477E9F">
        <w:rPr>
          <w:sz w:val="22"/>
          <w:szCs w:val="22"/>
        </w:rPr>
        <w:t>разі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неможливості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передачі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інформації</w:t>
      </w:r>
      <w:proofErr w:type="spellEnd"/>
      <w:r w:rsidRPr="00477E9F">
        <w:rPr>
          <w:sz w:val="22"/>
          <w:szCs w:val="22"/>
        </w:rPr>
        <w:t xml:space="preserve"> в </w:t>
      </w:r>
      <w:proofErr w:type="spellStart"/>
      <w:r w:rsidRPr="00477E9F">
        <w:rPr>
          <w:sz w:val="22"/>
          <w:szCs w:val="22"/>
        </w:rPr>
        <w:t>обраний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спосіб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повідомлення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надсилається</w:t>
      </w:r>
      <w:proofErr w:type="spellEnd"/>
      <w:r w:rsidRPr="00477E9F">
        <w:rPr>
          <w:sz w:val="22"/>
          <w:szCs w:val="22"/>
        </w:rPr>
        <w:t xml:space="preserve"> </w:t>
      </w:r>
      <w:proofErr w:type="gramStart"/>
      <w:r w:rsidRPr="00477E9F">
        <w:rPr>
          <w:sz w:val="22"/>
          <w:szCs w:val="22"/>
        </w:rPr>
        <w:t>на</w:t>
      </w:r>
      <w:proofErr w:type="gramEnd"/>
      <w:r w:rsidRPr="00477E9F">
        <w:rPr>
          <w:sz w:val="22"/>
          <w:szCs w:val="22"/>
        </w:rPr>
        <w:t xml:space="preserve"> адресу </w:t>
      </w:r>
      <w:proofErr w:type="spellStart"/>
      <w:r w:rsidRPr="00477E9F">
        <w:rPr>
          <w:sz w:val="22"/>
          <w:szCs w:val="22"/>
        </w:rPr>
        <w:t>зазначеної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електронної</w:t>
      </w:r>
      <w:proofErr w:type="spellEnd"/>
      <w:r w:rsidRPr="00477E9F">
        <w:rPr>
          <w:sz w:val="22"/>
          <w:szCs w:val="22"/>
        </w:rPr>
        <w:t xml:space="preserve"> </w:t>
      </w:r>
      <w:proofErr w:type="spellStart"/>
      <w:r w:rsidRPr="00477E9F">
        <w:rPr>
          <w:sz w:val="22"/>
          <w:szCs w:val="22"/>
        </w:rPr>
        <w:t>пошти</w:t>
      </w:r>
      <w:proofErr w:type="spellEnd"/>
      <w:r>
        <w:rPr>
          <w:sz w:val="22"/>
          <w:szCs w:val="22"/>
          <w:lang w:val="uk-UA"/>
        </w:rPr>
        <w:t>.</w:t>
      </w:r>
    </w:p>
    <w:sectPr w:rsidR="00996DDF" w:rsidRPr="00247A22" w:rsidSect="0026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A22"/>
    <w:rsid w:val="00247A22"/>
    <w:rsid w:val="002657DF"/>
    <w:rsid w:val="00493697"/>
    <w:rsid w:val="007E009D"/>
    <w:rsid w:val="008267EA"/>
    <w:rsid w:val="009166D9"/>
    <w:rsid w:val="00A15F8D"/>
    <w:rsid w:val="00D60894"/>
    <w:rsid w:val="00D67113"/>
    <w:rsid w:val="00E57AB1"/>
    <w:rsid w:val="00EA2147"/>
    <w:rsid w:val="00FE3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47A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47A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47A2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47A2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rmal (Web)"/>
    <w:basedOn w:val="a"/>
    <w:uiPriority w:val="99"/>
    <w:unhideWhenUsed/>
    <w:rsid w:val="00247A2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247A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A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voytovich\AppData\Roaming\Liga70\Client\Session\KP170648_IMG_001.GIF" TargetMode="External"/><Relationship Id="rId4" Type="http://schemas.openxmlformats.org/officeDocument/2006/relationships/image" Target="file:///C:\Users\voytovich\AppData\Roaming\Liga70\Client\Session\KP170648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Grizli777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lantuh</dc:creator>
  <cp:lastModifiedBy>Грабко Евгений Владимирович</cp:lastModifiedBy>
  <cp:revision>2</cp:revision>
  <dcterms:created xsi:type="dcterms:W3CDTF">2017-09-21T07:54:00Z</dcterms:created>
  <dcterms:modified xsi:type="dcterms:W3CDTF">2017-09-21T07:54:00Z</dcterms:modified>
</cp:coreProperties>
</file>